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fcdb16" w14:textId="1fcdb16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Антикоррупционной стратегии Республики Казахстан на 2015-2025 годы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Указ Президента Республики Казахстан от 26 декабря 2014 года № 986.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 xml:space="preserve">
      В целях дальнейшего определения основных направлений антикоррупционной политики государства </w:t>
      </w:r>
      <w:r>
        <w:rPr>
          <w:rFonts w:ascii="Consolas"/>
          <w:b/>
          <w:i w:val="false"/>
          <w:color w:val="000000"/>
          <w:sz w:val="20"/>
        </w:rPr>
        <w:t>ПОСТАНОВЛЯЮ:</w:t>
      </w:r>
    </w:p>
    <w:bookmarkEnd w:id="0"/>
    <w:bookmarkStart w:name="z2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Утвердить прилагаемую </w:t>
      </w:r>
      <w:r>
        <w:rPr>
          <w:rFonts w:ascii="Consolas"/>
          <w:b w:val="false"/>
          <w:i w:val="false"/>
          <w:color w:val="000000"/>
          <w:sz w:val="20"/>
        </w:rPr>
        <w:t>Антикоррупционную стратегию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на 2015–2025 годы (далее – Стратегия).</w:t>
      </w:r>
    </w:p>
    <w:bookmarkEnd w:id="1"/>
    <w:bookmarkStart w:name="z3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областей, городов республиканского значения, столицы руководствоваться в своей деятельности Стратегией и принять необходимые меры по ее реализации.</w:t>
      </w:r>
    </w:p>
    <w:bookmarkEnd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Пункт 2 в редакции Указа Президента РК от 04.08.2018 </w:t>
      </w:r>
      <w:r>
        <w:rPr>
          <w:rFonts w:ascii="Consolas"/>
          <w:b w:val="false"/>
          <w:i w:val="false"/>
          <w:color w:val="000000"/>
          <w:sz w:val="20"/>
        </w:rPr>
        <w:t>№ 723</w:t>
      </w:r>
      <w:r>
        <w:rPr>
          <w:rFonts w:ascii="Consolas"/>
          <w:b w:val="false"/>
          <w:i w:val="false"/>
          <w:color w:val="ff0000"/>
          <w:sz w:val="20"/>
        </w:rPr>
        <w:t>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</w:p>
    <w:bookmarkStart w:name="z4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3. Контроль за исполнением настоящего Указа возложить на Администрацию Президента Республики Казахстан.</w:t>
      </w:r>
    </w:p>
    <w:bookmarkEnd w:id="3"/>
    <w:bookmarkStart w:name="z5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Настоящий Указ вводится в действие со дня подписания.</w:t>
      </w:r>
    </w:p>
    <w:bookmarkEnd w:id="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1"/>
        <w:gridCol w:w="4209"/>
      </w:tblGrid>
      <w:tr>
        <w:trPr>
          <w:trHeight w:val="30" w:hRule="atLeast"/>
        </w:trPr>
        <w:tc>
          <w:tcPr>
            <w:tcW w:w="77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      Президент</w:t>
            </w:r>
            <w:r>
              <w:br/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Н. НАЗАРБАЕВ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3"/>
        <w:gridCol w:w="4613"/>
      </w:tblGrid>
      <w:tr>
        <w:trPr>
          <w:trHeight w:val="30" w:hRule="atLeast"/>
        </w:trPr>
        <w:tc>
          <w:tcPr>
            <w:tcW w:w="7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УТВЕРЖДЕНА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Указом Президента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от 26 декабря 2014 года № 986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АНТИКОРРУПЦИОННАЯ СТРАТЕГИЯ</w:t>
      </w:r>
      <w:r>
        <w:br/>
      </w:r>
      <w:r>
        <w:rPr>
          <w:rFonts w:ascii="Consolas"/>
          <w:b/>
          <w:i w:val="false"/>
          <w:color w:val="000000"/>
        </w:rPr>
        <w:t>РЕСПУБЛИКИ КАЗАХСТАН НА 2015–2025 ГОДЫ</w:t>
      </w:r>
      <w:r>
        <w:br/>
      </w:r>
      <w:r>
        <w:rPr>
          <w:rFonts w:ascii="Consolas"/>
          <w:b/>
          <w:i w:val="false"/>
          <w:color w:val="000000"/>
        </w:rPr>
        <w:t>Содержание</w:t>
      </w:r>
    </w:p>
    <w:bookmarkEnd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Введение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2.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Анализ текущей ситуации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2.1.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Положительные тенденции в сфере противодействия коррупции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2.2.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Проблемы, требующие решения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2.3.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Основные факторы, способствующие коррупционным проявлениям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3.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Цель и задачи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3.1.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Цель и целевые индикаторы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3.2.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Задачи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Ключевые направления, основные подходы и приоритетные меры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4.1.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Противодействие коррупции в сфере государственной службы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4.2.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Внедрение института общественного контроля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4.3. </w:t>
      </w:r>
      <w:r>
        <w:rPr>
          <w:rFonts w:ascii="Consolas"/>
          <w:b w:val="false"/>
          <w:i w:val="false"/>
          <w:color w:val="000000"/>
          <w:sz w:val="20"/>
          <w:u w:val="single"/>
        </w:rPr>
        <w:t xml:space="preserve">Противодействие коррупции в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квазигосударственном</w:t>
      </w:r>
      <w:r>
        <w:rPr>
          <w:rFonts w:ascii="Consolas"/>
          <w:b w:val="false"/>
          <w:i w:val="false"/>
          <w:color w:val="000000"/>
          <w:sz w:val="20"/>
          <w:u w:val="single"/>
        </w:rPr>
        <w:t xml:space="preserve"> и частном секторе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4.4.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Предупреждение коррупции в судебных и правоохранительных органах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4.5.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Формирование уровня антикоррупционной культуры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4.6.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Развитие международного сотрудничества по вопросам противодействия коррупции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5.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Мониторинг и оценка реализации стратегии</w:t>
      </w:r>
    </w:p>
    <w:bookmarkStart w:name="z9" w:id="6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1. Введение</w:t>
      </w:r>
    </w:p>
    <w:bookmarkEnd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Стратегия</w:t>
      </w:r>
      <w:r>
        <w:rPr>
          <w:rFonts w:ascii="Consolas"/>
          <w:b w:val="false"/>
          <w:i w:val="false"/>
          <w:color w:val="000000"/>
          <w:sz w:val="20"/>
        </w:rPr>
        <w:t xml:space="preserve"> "Казахстан-2050": Новый политический курс состоявшегося государства"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нашей стране действует современное антикоррупционное законодательство, основой которого являются законы "</w:t>
      </w:r>
      <w:r>
        <w:rPr>
          <w:rFonts w:ascii="Consolas"/>
          <w:b w:val="false"/>
          <w:i w:val="false"/>
          <w:color w:val="000000"/>
          <w:sz w:val="20"/>
        </w:rPr>
        <w:t>О борьбе с коррупцией</w:t>
      </w:r>
      <w:r>
        <w:rPr>
          <w:rFonts w:ascii="Consolas"/>
          <w:b w:val="false"/>
          <w:i w:val="false"/>
          <w:color w:val="000000"/>
          <w:sz w:val="20"/>
        </w:rPr>
        <w:t>" и "</w:t>
      </w:r>
      <w:r>
        <w:rPr>
          <w:rFonts w:ascii="Consolas"/>
          <w:b w:val="false"/>
          <w:i w:val="false"/>
          <w:color w:val="000000"/>
          <w:sz w:val="20"/>
        </w:rPr>
        <w:t>О государственной службе</w:t>
      </w:r>
      <w:r>
        <w:rPr>
          <w:rFonts w:ascii="Consolas"/>
          <w:b w:val="false"/>
          <w:i w:val="false"/>
          <w:color w:val="000000"/>
          <w:sz w:val="20"/>
        </w:rPr>
        <w:t>", реализуется ряд программных документов, образован специальный уполномоченный орган, комплексно реализующий функции в сфере государственной службы и противодействия коррупции, активно осуществляется международное сотрудничество в сфере антикоррупционной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bookmarkStart w:name="z10" w:id="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2. Анализ текущей ситуации</w:t>
      </w:r>
    </w:p>
    <w:bookmarkEnd w:id="7"/>
    <w:bookmarkStart w:name="z11" w:id="8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2.1. Положительные тенденции в сфере противодействия коррупции</w:t>
      </w:r>
    </w:p>
    <w:bookmarkEnd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 предыдущих этапах развития казахстанского государства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Казахстан одним из первых в СНГ принял Закон "</w:t>
      </w:r>
      <w:r>
        <w:rPr>
          <w:rFonts w:ascii="Consolas"/>
          <w:b w:val="false"/>
          <w:i w:val="false"/>
          <w:color w:val="000000"/>
          <w:sz w:val="20"/>
        </w:rPr>
        <w:t>О борьбе с коррупцией</w:t>
      </w:r>
      <w:r>
        <w:rPr>
          <w:rFonts w:ascii="Consolas"/>
          <w:b w:val="false"/>
          <w:i w:val="false"/>
          <w:color w:val="000000"/>
          <w:sz w:val="20"/>
        </w:rPr>
        <w:t>", определивший цели, задачи, основные принципы и механизмы борьбы с этим негативным явлением.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Действующий с 1999 года Закон "</w:t>
      </w:r>
      <w:r>
        <w:rPr>
          <w:rFonts w:ascii="Consolas"/>
          <w:b w:val="false"/>
          <w:i w:val="false"/>
          <w:color w:val="000000"/>
          <w:sz w:val="20"/>
        </w:rPr>
        <w:t>О государственной службе</w:t>
      </w:r>
      <w:r>
        <w:rPr>
          <w:rFonts w:ascii="Consolas"/>
          <w:b w:val="false"/>
          <w:i w:val="false"/>
          <w:color w:val="000000"/>
          <w:sz w:val="20"/>
        </w:rPr>
        <w:t xml:space="preserve">" и утвержденный Главой государства в 2005 году </w:t>
      </w:r>
      <w:r>
        <w:rPr>
          <w:rFonts w:ascii="Consolas"/>
          <w:b w:val="false"/>
          <w:i w:val="false"/>
          <w:color w:val="000000"/>
          <w:sz w:val="20"/>
        </w:rPr>
        <w:t>Кодекс чести</w:t>
      </w:r>
      <w:r>
        <w:rPr>
          <w:rFonts w:ascii="Consolas"/>
          <w:b w:val="false"/>
          <w:i w:val="false"/>
          <w:color w:val="000000"/>
          <w:sz w:val="20"/>
        </w:rPr>
        <w:t xml:space="preserve">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Создан специальный государственный орган, объединяющий в себе регуляторные и правоохранительные функции в сфере государственной службы и противодействия коррупции. Он призван не только регулировать вопросы организации и прохождения государственной службы и мониторинга чистоты государственного аппарата, но и наделен функцией предупреждения и профилактики коррупции, а также уголовного преследования лиц, совершивших коррупционные преступления.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этом предупредительно-профилактическая деятельность является приоритетной для вновь созданного органа.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Уголовно-правовая политика обеспечивает жесткую ответственность должностных лиц за совершение ими коррупционных преступлений.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Необходимость суровой ответственности за коррупционные преступления предусмотрена </w:t>
      </w:r>
      <w:r>
        <w:rPr>
          <w:rFonts w:ascii="Consolas"/>
          <w:b w:val="false"/>
          <w:i w:val="false"/>
          <w:color w:val="000000"/>
          <w:sz w:val="20"/>
        </w:rPr>
        <w:t>Концепцией</w:t>
      </w:r>
      <w:r>
        <w:rPr>
          <w:rFonts w:ascii="Consolas"/>
          <w:b w:val="false"/>
          <w:i w:val="false"/>
          <w:color w:val="000000"/>
          <w:sz w:val="20"/>
        </w:rPr>
        <w:t xml:space="preserve"> правовой политики Республики Казахстан на период с 2010 до 2020 года.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Такой принципиальный подход реализован в новом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Уголовном кодексе</w:t>
      </w:r>
      <w:r>
        <w:rPr>
          <w:rFonts w:ascii="Consolas"/>
          <w:b w:val="false"/>
          <w:i w:val="false"/>
          <w:color w:val="000000"/>
          <w:sz w:val="20"/>
        </w:rPr>
        <w:t xml:space="preserve">. Так, на лиц, совершивших коррупционные преступления, не будет распространяться срок давности, установлен запрет на условное осуждение, введен пожизненный запрет на право занимать должности на государственной службе.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"конфликт интересов".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этом, наряду с усилением ответственности государственных служащих, совершенствуются и их социальные гарантии.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 принятием Закона "</w:t>
      </w:r>
      <w:r>
        <w:rPr>
          <w:rFonts w:ascii="Consolas"/>
          <w:b w:val="false"/>
          <w:i w:val="false"/>
          <w:color w:val="000000"/>
          <w:sz w:val="20"/>
        </w:rPr>
        <w:t>О государственных услугах</w:t>
      </w:r>
      <w:r>
        <w:rPr>
          <w:rFonts w:ascii="Consolas"/>
          <w:b w:val="false"/>
          <w:i w:val="false"/>
          <w:color w:val="000000"/>
          <w:sz w:val="20"/>
        </w:rPr>
        <w:t>" и Закона "</w:t>
      </w:r>
      <w:r>
        <w:rPr>
          <w:rFonts w:ascii="Consolas"/>
          <w:b w:val="false"/>
          <w:i w:val="false"/>
          <w:color w:val="000000"/>
          <w:sz w:val="20"/>
        </w:rPr>
        <w:t>О разрешениях и уведомлениях</w:t>
      </w:r>
      <w:r>
        <w:rPr>
          <w:rFonts w:ascii="Consolas"/>
          <w:b w:val="false"/>
          <w:i w:val="false"/>
          <w:color w:val="000000"/>
          <w:sz w:val="20"/>
        </w:rPr>
        <w:t>"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Сформирована система оценки эффективности и внешнего контроля качества оказания государственных услуг.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bookmarkStart w:name="z12" w:id="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2.2. Проблемы, требующие решения</w:t>
      </w:r>
    </w:p>
    <w:bookmarkEnd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По-прежнему актуальной является проблема использования всего арсенала средств предотвращения коррупционных проявлений.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Недостает системности и в предупредительно-профилактической работе.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целом же в деятельности уполномоченного органа должен сохраняться баланс между его правоохранительными и регуляторными функциями.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Необходимо наконец-то определиться и с подходами к вопросам противодействия коррупции в частном секторе.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 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bookmarkStart w:name="z13" w:id="1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2.3. Основные факторы, способствующие коррупционным проявлениям</w:t>
      </w:r>
    </w:p>
    <w:bookmarkEnd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bookmarkStart w:name="z14" w:id="11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3. Цель и задачи</w:t>
      </w:r>
    </w:p>
    <w:bookmarkEnd w:id="11"/>
    <w:bookmarkStart w:name="z15" w:id="1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3.1. Цель и целевые индикаторы</w:t>
      </w:r>
    </w:p>
    <w:bookmarkEnd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"нулевой" терпимости к любым проявлениям коррупции и снижение в Казахстане уровня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Целевые индикаторы, применяемые в Стратегии: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качество государственных услуг;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доверие общества институтам государственной власти;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уровень правовой культуры населения;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"Transparency International".</w:t>
      </w:r>
    </w:p>
    <w:bookmarkStart w:name="z16" w:id="1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3.2. Задачи Стратегии:</w:t>
      </w:r>
    </w:p>
    <w:bookmarkEnd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противодействие коррупции в сфере государственной службы;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внедрение института общественного контроля;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противодействие коррупции в квазигосударственном и частном секторе;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предупреждение коррупции в судах и правоохранительных органах;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формирование уровня антикоррупционной культуры;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развитие международного сотрудничества по вопросам противодействия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Цель и задачи Стратегии направлены на достижение целей </w:t>
      </w:r>
      <w:r>
        <w:rPr>
          <w:rFonts w:ascii="Consolas"/>
          <w:b w:val="false"/>
          <w:i w:val="false"/>
          <w:color w:val="000000"/>
          <w:sz w:val="20"/>
          <w:u w:val="single"/>
        </w:rPr>
        <w:t>Стратегии</w:t>
      </w:r>
      <w:r>
        <w:rPr>
          <w:rFonts w:ascii="Consolas"/>
          <w:b w:val="false"/>
          <w:i w:val="false"/>
          <w:color w:val="000000"/>
          <w:sz w:val="20"/>
        </w:rPr>
        <w:t xml:space="preserve"> "Казахстан-2050", учитывают положения программы Партии "Нұр Отан" по противодействию коррупции на 2015–2025 годы, а также предложения и мнения других общественных объединений.</w:t>
      </w:r>
    </w:p>
    <w:bookmarkStart w:name="z17" w:id="14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4. Ключевые направления, основные подходы и приоритетные меры</w:t>
      </w:r>
    </w:p>
    <w:bookmarkEnd w:id="14"/>
    <w:bookmarkStart w:name="z18" w:id="1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4.1. Противодействие коррупции в сфере государственной службы</w:t>
      </w:r>
    </w:p>
    <w:bookmarkEnd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Неподкупность государственных служащих и прозрачность их деятельности – основа успешности антикоррупционной политики.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Влияние человеческого фактора минимизирует и широкое использование современных информационных технологий.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результате будет возрастать объем услуг, оказываемых населению в электронном формате, в таком формате в том числе будет обеспечиваться выдача разрешений.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Расширится и перечень государственных услуг, предоставляемых населению по принципу "одного окна" (через ЦОНы).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bookmarkStart w:name="z19" w:id="16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4.2. Внедрение института общественного контроля</w:t>
      </w:r>
    </w:p>
    <w:bookmarkEnd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Действенным механизмом профилактики коррупции является общественный контроль.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Принятие Закона "Об общественном контроле"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При этом общественный контроль должен быть четко разграничен с контрольными функциями государства в соответствии с требованиями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страны.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Еще одним инструментом обеспечения прозрачности работы государственного аппарата должен стать Закон "О доступе к публичной информации", который закрепит права получателей публичной информации, порядок ее предоставления, учета и использования.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Свободный доступ к публичной информации исключит необходимость излишних контактов населения с чиновниками.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bookmarkStart w:name="z20" w:id="1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4.3. Противодействие коррупции в квазигосударственном и частном секторе</w:t>
      </w:r>
    </w:p>
    <w:bookmarkEnd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Предстоит принять ряд других антикоррупционных мер в различных сферах финансово-хозяйственной деятельности.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Это, в том числе, расширение использования электронных технологий в 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bookmarkStart w:name="z21" w:id="18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4.4. Предупреждение коррупции в судебных и правоохранительных органах</w:t>
      </w:r>
    </w:p>
    <w:bookmarkEnd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Только свободные от коррупции органы правопорядка способны эффективно защищать права граждан, интересы общества и государства.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Доверие населения должно стать главным критерием оценки правоохранительной деятельности.</w:t>
      </w:r>
    </w:p>
    <w:bookmarkStart w:name="z22" w:id="1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4.5. Формирование уровня антикоррупционной культуры</w:t>
      </w:r>
    </w:p>
    <w:bookmarkEnd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Предусмотренный настоящей Стратегией комплекс антикоррупционных мер должен сопровождаться широким участием общественности.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Только тесное партнерство государства и общества позволят успешно противостоять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Без поддержки общества антикоррупционные меры, проводимые сверху, дают только частичный эффект.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Нетерпимое отношение к коррупции должно стать гражданской позицией каждого казахстанца, а честность и неподкупность – нормой поведения.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Без наличия у граждан антикоррупционной культуры, стойкого иммунитета к коррупции, ее публичного порицания невозможно достижение желаемого результата. Каждый казахстанец, каждая семья должны понимать, что борьба с коррупцией – дело всего общества.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Принципиально важную роль в формировании антикоррупционной культуры играет работа с подрастающим поколением. Только внедрение с самого раннего возраста антикоррупционных стандартов поведения позволит искоренить это социальное зло.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Важно с детства воспитывать личность в духе казахстанского патриотизма и неприятия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Обучающими антикоррупционными курсами следует охватить все учебные заведения, государственные органы и в целом гражданское общество.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При всей массовости делать это следует на профессиональной основе, используя специалистов различных отраслей, которые смогут доступно и квалифицированно раскрыть механизмы получения гражданами государственных услуг, защиты своих прав и законных интересов.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Средства массовой информации призваны обеспечить атмосферу общественного неприятия коррупции, способствовать формированию активной гражданской позиции казахстанцев, их деятельному участию в деле противодействия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Нередко коррупционные правонарушения являются следствием слабой правовой грамотности граждан при реализации своих прав и законных интересов.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Необходимо добиваться кардинального искоренения правового нигилизма в обществе.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Выправить ситуацию призвана масштабная разъяснительная работа среди населения, систематичная и кропотливая деятельность по повышению правовой культуры граждан с учетом их возрастных, профессиональных и иных особенностей.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Казахстане, по примеру зарубежных стран, введено материальное поощрение граждан, сообщающих о фактах коррупции. Этот механизм показывает свою действенность. Благодаря принципиальной позиции наших граждан предотвращено немало коррупционных правонарушений. Необходимо и дальше работать в этом направлении.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Антикоррупционная этика и культура казахстанского общества должна формироваться в контексте идеологии "Мәңгілік ел". Гармоничное сочетание традиционных духовных ценностей и лучших международных стандартов позволит воссоздать каноны правомерного поведения граждан.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Осознание и неприятие коррупции как чуждого национальной культуре явления – основа антикоррупционной культуры нашего общества.</w:t>
      </w:r>
    </w:p>
    <w:bookmarkStart w:name="z23" w:id="20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 4.6. Развитие международного сотрудничества по вопросам противодействия коррупции</w:t>
      </w:r>
    </w:p>
    <w:bookmarkEnd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Казахстан будет расширять и углублять международное сотрудничество в вопросах противодействия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bookmarkStart w:name="z24" w:id="21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5. Мониторинг и оценка реализации Стратегии</w:t>
      </w:r>
    </w:p>
    <w:bookmarkEnd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Поэтапная реализация положений Стратегии будет обеспечиваться </w:t>
      </w:r>
      <w:r>
        <w:rPr>
          <w:rFonts w:ascii="Consolas"/>
          <w:b w:val="false"/>
          <w:i w:val="false"/>
          <w:color w:val="000000"/>
          <w:sz w:val="20"/>
          <w:u w:val="single"/>
        </w:rPr>
        <w:t>Планом мероприятий</w:t>
      </w:r>
      <w:r>
        <w:rPr>
          <w:rFonts w:ascii="Consolas"/>
          <w:b w:val="false"/>
          <w:i w:val="false"/>
          <w:color w:val="000000"/>
          <w:sz w:val="20"/>
        </w:rPr>
        <w:t>, который будет утверждаться Правительством по согласованию с Администрацией Президента.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Необходимым условием достижения целей Стратегии является мониторинг и оценка ее исполнения, подразделяемые на внутренний и внешний.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Условием надлежащего мониторинга и оценки состояния реализации Антикоррупционной стратегии является его открытость.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Оценка и мнение общественности будут учитываться на последующих этапах реализации Стратегии.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Ежегодный Национальный отчет о реализации документа подлежит размещению в средствах массовой информации.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