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409f4da" w14:textId="409f4da">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 внесении изменений в приказ Министра образования и науки Республики Казахстан от 21 февраля 2012 года № 57 "Об утверждении Правил конкурсного замещения руководителей государственных организаций среднего, технического и профессионального, послесреднего образования и конкурсного назначения на должность руководителей государственных организаций образования, реализующих общеобразовательные учебные программы дошкольного, среднего образования и образовательные программы дополнительного образования"</w:t>
      </w:r>
    </w:p>
    <w:p>
      <w:pPr>
        <w:spacing w:after="0"/>
        <w:ind w:left="0"/>
        <w:jc w:val="both"/>
      </w:pPr>
      <w:r>
        <w:rPr>
          <w:rFonts w:ascii="Times New Roman"/>
          <w:b w:val="false"/>
          <w:i w:val="false"/>
          <w:color w:val="000000"/>
          <w:sz w:val="28"/>
        </w:rPr>
        <w:t>Совместный приказ Министра образования и науки Республики Казахстан от 19 ноября 2021 года № 568 и Министра труда и социальной защиты населения Республики Казахстан от 22 ноября 2021 года № 432. Зарегистрирован в Министерстве юстиции Республики Казахстан 24 ноября 2021 года № 25349</w:t>
      </w:r>
    </w:p>
    <w:p>
      <w:pPr>
        <w:spacing w:after="0"/>
        <w:ind w:left="0"/>
        <w:jc w:val="both"/>
      </w:pPr>
      <w:bookmarkStart w:name="z4" w:id="0"/>
      <w:r>
        <w:rPr>
          <w:rFonts w:ascii="Times New Roman"/>
          <w:b w:val="false"/>
          <w:i w:val="false"/>
          <w:color w:val="000000"/>
          <w:sz w:val="28"/>
        </w:rPr>
        <w:t>
      ПРИКАЗЫВАЕМ:</w:t>
      </w:r>
    </w:p>
    <w:bookmarkEnd w:id="0"/>
    <w:bookmarkStart w:name="z5" w:id="1"/>
    <w:p>
      <w:pPr>
        <w:spacing w:after="0"/>
        <w:ind w:left="0"/>
        <w:jc w:val="both"/>
      </w:pPr>
      <w:r>
        <w:rPr>
          <w:rFonts w:ascii="Times New Roman"/>
          <w:b w:val="false"/>
          <w:i w:val="false"/>
          <w:color w:val="000000"/>
          <w:sz w:val="28"/>
        </w:rPr>
        <w:t xml:space="preserve">
      1. Внести в </w:t>
      </w:r>
      <w:r>
        <w:rPr>
          <w:rFonts w:ascii="Times New Roman"/>
          <w:b w:val="false"/>
          <w:i w:val="false"/>
          <w:color w:val="000000"/>
          <w:sz w:val="28"/>
        </w:rPr>
        <w:t>приказ</w:t>
      </w:r>
      <w:r>
        <w:rPr>
          <w:rFonts w:ascii="Times New Roman"/>
          <w:b w:val="false"/>
          <w:i w:val="false"/>
          <w:color w:val="000000"/>
          <w:sz w:val="28"/>
        </w:rPr>
        <w:t xml:space="preserve"> Министра образования и науки Республики Казахстан от 21 февраля 2012 года № 57 "Об утверждении Правил конкурсного замещения руководителей государственных организаций среднего, технического и профессионального, послесреднего образования и конкурсного назначения на должность руководителей государственных организаций образования, реализующих общеобразовательные учебные программы дошкольного, среднего образования и образовательные программы дополнительного образования" (зарегистрирован в Реестре государственной регистрации нормативных правовых актов под № 7495) следующие изменения:</w:t>
      </w:r>
    </w:p>
    <w:bookmarkEnd w:id="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заголовок</w:t>
      </w:r>
      <w:r>
        <w:rPr>
          <w:rFonts w:ascii="Times New Roman"/>
          <w:b w:val="false"/>
          <w:i w:val="false"/>
          <w:color w:val="000000"/>
          <w:sz w:val="28"/>
        </w:rPr>
        <w:t xml:space="preserve"> приказа изложить в следующей редакции:</w:t>
      </w:r>
    </w:p>
    <w:bookmarkStart w:name="z7" w:id="2"/>
    <w:p>
      <w:pPr>
        <w:spacing w:after="0"/>
        <w:ind w:left="0"/>
        <w:jc w:val="both"/>
      </w:pPr>
      <w:r>
        <w:rPr>
          <w:rFonts w:ascii="Times New Roman"/>
          <w:b w:val="false"/>
          <w:i w:val="false"/>
          <w:color w:val="000000"/>
          <w:sz w:val="28"/>
        </w:rPr>
        <w:t>
      "Об утверждении правил назначения на должности, освобождения от должностей первых руководителей и педагогов государственных организаций образования";</w:t>
      </w:r>
    </w:p>
    <w:bookmarkEnd w:id="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преамбулу</w:t>
      </w:r>
      <w:r>
        <w:rPr>
          <w:rFonts w:ascii="Times New Roman"/>
          <w:b w:val="false"/>
          <w:i w:val="false"/>
          <w:color w:val="000000"/>
          <w:sz w:val="28"/>
        </w:rPr>
        <w:t xml:space="preserve"> приказа изложить в следующей редакции:</w:t>
      </w:r>
    </w:p>
    <w:bookmarkStart w:name="z9" w:id="3"/>
    <w:p>
      <w:pPr>
        <w:spacing w:after="0"/>
        <w:ind w:left="0"/>
        <w:jc w:val="both"/>
      </w:pPr>
      <w:r>
        <w:rPr>
          <w:rFonts w:ascii="Times New Roman"/>
          <w:b w:val="false"/>
          <w:i w:val="false"/>
          <w:color w:val="000000"/>
          <w:sz w:val="28"/>
        </w:rPr>
        <w:t xml:space="preserve">
      "В соответствии с </w:t>
      </w:r>
      <w:r>
        <w:rPr>
          <w:rFonts w:ascii="Times New Roman"/>
          <w:b w:val="false"/>
          <w:i w:val="false"/>
          <w:color w:val="000000"/>
          <w:sz w:val="28"/>
        </w:rPr>
        <w:t>подпунктом 35)</w:t>
      </w:r>
      <w:r>
        <w:rPr>
          <w:rFonts w:ascii="Times New Roman"/>
          <w:b w:val="false"/>
          <w:i w:val="false"/>
          <w:color w:val="000000"/>
          <w:sz w:val="28"/>
        </w:rPr>
        <w:t xml:space="preserve"> статьи 5 Закона Республики Казахстан "Об образовании" </w:t>
      </w:r>
      <w:r>
        <w:rPr>
          <w:rFonts w:ascii="Times New Roman"/>
          <w:b/>
          <w:i w:val="false"/>
          <w:color w:val="000000"/>
          <w:sz w:val="28"/>
        </w:rPr>
        <w:t>ПРИКАЗЫВАЕМ</w:t>
      </w:r>
      <w:r>
        <w:rPr>
          <w:rFonts w:ascii="Times New Roman"/>
          <w:b w:val="false"/>
          <w:i w:val="false"/>
          <w:color w:val="000000"/>
          <w:sz w:val="28"/>
        </w:rPr>
        <w:t>:"</w:t>
      </w:r>
    </w:p>
    <w:bookmarkEnd w:id="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пункт 1</w:t>
      </w:r>
      <w:r>
        <w:rPr>
          <w:rFonts w:ascii="Times New Roman"/>
          <w:b w:val="false"/>
          <w:i w:val="false"/>
          <w:color w:val="000000"/>
          <w:sz w:val="28"/>
        </w:rPr>
        <w:t xml:space="preserve"> приказа изложить в следующей редакции:</w:t>
      </w:r>
    </w:p>
    <w:bookmarkStart w:name="z11" w:id="4"/>
    <w:p>
      <w:pPr>
        <w:spacing w:after="0"/>
        <w:ind w:left="0"/>
        <w:jc w:val="both"/>
      </w:pPr>
      <w:r>
        <w:rPr>
          <w:rFonts w:ascii="Times New Roman"/>
          <w:b w:val="false"/>
          <w:i w:val="false"/>
          <w:color w:val="000000"/>
          <w:sz w:val="28"/>
        </w:rPr>
        <w:t>
      "1. Утвердить прилагаемые Правила назначения на должности, освобождения от должностей первых руководителей и педагогов государственных организаций образования.";</w:t>
      </w:r>
    </w:p>
    <w:bookmarkEnd w:id="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Правила</w:t>
      </w:r>
      <w:r>
        <w:rPr>
          <w:rFonts w:ascii="Times New Roman"/>
          <w:b w:val="false"/>
          <w:i w:val="false"/>
          <w:color w:val="000000"/>
          <w:sz w:val="28"/>
        </w:rPr>
        <w:t xml:space="preserve"> назначения на должности, освобождения от должностей первых руководителей и педагогов государственных организаций образования изложить в новой редакции согласно </w:t>
      </w:r>
      <w:r>
        <w:rPr>
          <w:rFonts w:ascii="Times New Roman"/>
          <w:b w:val="false"/>
          <w:i w:val="false"/>
          <w:color w:val="000000"/>
          <w:sz w:val="28"/>
        </w:rPr>
        <w:t>приложению</w:t>
      </w:r>
      <w:r>
        <w:rPr>
          <w:rFonts w:ascii="Times New Roman"/>
          <w:b w:val="false"/>
          <w:i w:val="false"/>
          <w:color w:val="000000"/>
          <w:sz w:val="28"/>
        </w:rPr>
        <w:t xml:space="preserve"> к настоящему совместному приказу.</w:t>
      </w:r>
    </w:p>
    <w:bookmarkStart w:name="z13" w:id="5"/>
    <w:p>
      <w:pPr>
        <w:spacing w:after="0"/>
        <w:ind w:left="0"/>
        <w:jc w:val="both"/>
      </w:pPr>
      <w:r>
        <w:rPr>
          <w:rFonts w:ascii="Times New Roman"/>
          <w:b w:val="false"/>
          <w:i w:val="false"/>
          <w:color w:val="000000"/>
          <w:sz w:val="28"/>
        </w:rPr>
        <w:t>
      2. Комитету дошкольного и среднего образования Министерства образования и науки Республики Казахстан в установленном законодательством Республики Казахстан порядке обеспечить:</w:t>
      </w:r>
    </w:p>
    <w:bookmarkEnd w:id="5"/>
    <w:bookmarkStart w:name="z14" w:id="6"/>
    <w:p>
      <w:pPr>
        <w:spacing w:after="0"/>
        <w:ind w:left="0"/>
        <w:jc w:val="both"/>
      </w:pPr>
      <w:r>
        <w:rPr>
          <w:rFonts w:ascii="Times New Roman"/>
          <w:b w:val="false"/>
          <w:i w:val="false"/>
          <w:color w:val="000000"/>
          <w:sz w:val="28"/>
        </w:rPr>
        <w:t>
      1) государственную регистрацию настоящего совместного приказа в Министерстве юстиции Республики Казахстан;</w:t>
      </w:r>
    </w:p>
    <w:bookmarkEnd w:id="6"/>
    <w:bookmarkStart w:name="z15" w:id="7"/>
    <w:p>
      <w:pPr>
        <w:spacing w:after="0"/>
        <w:ind w:left="0"/>
        <w:jc w:val="both"/>
      </w:pPr>
      <w:r>
        <w:rPr>
          <w:rFonts w:ascii="Times New Roman"/>
          <w:b w:val="false"/>
          <w:i w:val="false"/>
          <w:color w:val="000000"/>
          <w:sz w:val="28"/>
        </w:rPr>
        <w:t>
      2) размещение настоящего совместного приказа на Интернет-ресурсе Министерства образования и науки Республики Казахстан после его официального опубликования;</w:t>
      </w:r>
    </w:p>
    <w:bookmarkEnd w:id="7"/>
    <w:bookmarkStart w:name="z16" w:id="8"/>
    <w:p>
      <w:pPr>
        <w:spacing w:after="0"/>
        <w:ind w:left="0"/>
        <w:jc w:val="both"/>
      </w:pPr>
      <w:r>
        <w:rPr>
          <w:rFonts w:ascii="Times New Roman"/>
          <w:b w:val="false"/>
          <w:i w:val="false"/>
          <w:color w:val="000000"/>
          <w:sz w:val="28"/>
        </w:rPr>
        <w:t>
      3) в течение десяти рабочих дней после государственной регистрации настоящего совместного приказа представление в Юридический департамент Министерства образования и науки Республики Казахстан сведений об исполнении мероприятий, предусмотренных подпунктами 1) и 2) настоящего пункта.</w:t>
      </w:r>
    </w:p>
    <w:bookmarkEnd w:id="8"/>
    <w:bookmarkStart w:name="z17" w:id="9"/>
    <w:p>
      <w:pPr>
        <w:spacing w:after="0"/>
        <w:ind w:left="0"/>
        <w:jc w:val="both"/>
      </w:pPr>
      <w:r>
        <w:rPr>
          <w:rFonts w:ascii="Times New Roman"/>
          <w:b w:val="false"/>
          <w:i w:val="false"/>
          <w:color w:val="000000"/>
          <w:sz w:val="28"/>
        </w:rPr>
        <w:t>
      3. Контроль за исполнением настоящего совместного приказа возложить на курирующего вице-министра образования и науки Республики Казахстан.</w:t>
      </w:r>
    </w:p>
    <w:bookmarkEnd w:id="9"/>
    <w:bookmarkStart w:name="z18" w:id="10"/>
    <w:p>
      <w:pPr>
        <w:spacing w:after="0"/>
        <w:ind w:left="0"/>
        <w:jc w:val="both"/>
      </w:pPr>
      <w:r>
        <w:rPr>
          <w:rFonts w:ascii="Times New Roman"/>
          <w:b w:val="false"/>
          <w:i w:val="false"/>
          <w:color w:val="000000"/>
          <w:sz w:val="28"/>
        </w:rPr>
        <w:t>
      4. Настоящий совместный приказ вводится в действие по истечении десяти календарных дней после дня их первого официального опубликования.</w:t>
      </w:r>
    </w:p>
    <w:bookmarkEnd w:id="10"/>
    <w:tbl>
      <w:tblPr>
        <w:tblW w:w="0" w:type="auto"/>
        <w:tblCellSpacing w:w="0" w:type="auto"/>
        <w:tblBorders>
          <w:top w:val="none"/>
          <w:left w:val="none"/>
          <w:bottom w:val="none"/>
          <w:right w:val="none"/>
          <w:insideH w:val="none"/>
          <w:insideV w:val="none"/>
        </w:tblBorders>
      </w:tblPr>
      <w:tblGrid>
        <w:gridCol w:w="7755"/>
        <w:gridCol w:w="4245"/>
      </w:tblGrid>
      <w:tr>
        <w:trPr>
          <w:trHeight w:val="30" w:hRule="atLeast"/>
        </w:trPr>
        <w:tc>
          <w:tcPr>
            <w:tcW w:w="775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w:t>
            </w:r>
            <w:r>
              <w:rPr>
                <w:rFonts w:ascii="Times New Roman"/>
                <w:b w:val="false"/>
                <w:i/>
                <w:color w:val="000000"/>
                <w:sz w:val="20"/>
              </w:rPr>
              <w:t>Министр образования и науки</w:t>
            </w:r>
          </w:p>
          <w:p>
            <w:pPr>
              <w:spacing w:after="20"/>
              <w:ind w:left="20"/>
              <w:jc w:val="both"/>
            </w:pPr>
          </w:p>
          <w:p>
            <w:pPr>
              <w:spacing w:after="0"/>
              <w:ind w:left="0"/>
              <w:jc w:val="left"/>
            </w:pPr>
          </w:p>
          <w:p>
            <w:pPr>
              <w:spacing w:after="20"/>
              <w:ind w:left="20"/>
              <w:jc w:val="both"/>
            </w:pPr>
            <w:r>
              <w:rPr>
                <w:rFonts w:ascii="Times New Roman"/>
                <w:b w:val="false"/>
                <w:i/>
                <w:color w:val="000000"/>
                <w:sz w:val="20"/>
              </w:rPr>
              <w:t xml:space="preserve">Республики Казахстан </w:t>
            </w:r>
            <w:r>
              <w:rPr>
                <w:rFonts w:ascii="Times New Roman"/>
                <w:b w:val="false"/>
                <w:i w:val="false"/>
                <w:color w:val="000000"/>
                <w:sz w:val="20"/>
              </w:rPr>
              <w:t>
</w:t>
            </w:r>
          </w:p>
        </w:tc>
        <w:tc>
          <w:tcPr>
            <w:tcW w:w="424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_____________ А. Аймагамбетов</w:t>
            </w:r>
            <w:r>
              <w:rPr>
                <w:rFonts w:ascii="Times New Roman"/>
                <w:b w:val="false"/>
                <w:i w:val="false"/>
                <w:color w:val="000000"/>
                <w:sz w:val="20"/>
              </w:rPr>
              <w:t>
</w:t>
            </w:r>
          </w:p>
        </w:tc>
      </w:tr>
      <w:tr>
        <w:trPr>
          <w:trHeight w:val="30" w:hRule="atLeast"/>
        </w:trPr>
        <w:tc>
          <w:tcPr>
            <w:tcW w:w="775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w:t>
            </w:r>
            <w:r>
              <w:rPr>
                <w:rFonts w:ascii="Times New Roman"/>
                <w:b w:val="false"/>
                <w:i/>
                <w:color w:val="000000"/>
                <w:sz w:val="20"/>
              </w:rPr>
              <w:t>Министр труда</w:t>
            </w:r>
          </w:p>
          <w:p>
            <w:pPr>
              <w:spacing w:after="20"/>
              <w:ind w:left="20"/>
              <w:jc w:val="both"/>
            </w:pPr>
          </w:p>
          <w:p>
            <w:pPr>
              <w:spacing w:after="20"/>
              <w:ind w:left="20"/>
              <w:jc w:val="both"/>
            </w:pPr>
            <w:r>
              <w:rPr>
                <w:rFonts w:ascii="Times New Roman"/>
                <w:b w:val="false"/>
                <w:i/>
                <w:color w:val="000000"/>
                <w:sz w:val="20"/>
              </w:rPr>
              <w:t>и социальной защиты населения</w:t>
            </w:r>
          </w:p>
          <w:p>
            <w:pPr>
              <w:spacing w:after="0"/>
              <w:ind w:left="0"/>
              <w:jc w:val="left"/>
            </w:pPr>
          </w:p>
          <w:p>
            <w:pPr>
              <w:spacing w:after="20"/>
              <w:ind w:left="20"/>
              <w:jc w:val="both"/>
            </w:pPr>
            <w:r>
              <w:rPr>
                <w:rFonts w:ascii="Times New Roman"/>
                <w:b w:val="false"/>
                <w:i/>
                <w:color w:val="000000"/>
                <w:sz w:val="20"/>
              </w:rPr>
              <w:t xml:space="preserve">Республики Казахстан </w:t>
            </w:r>
            <w:r>
              <w:rPr>
                <w:rFonts w:ascii="Times New Roman"/>
                <w:b w:val="false"/>
                <w:i w:val="false"/>
                <w:color w:val="000000"/>
                <w:sz w:val="20"/>
              </w:rPr>
              <w:t>
</w:t>
            </w:r>
          </w:p>
        </w:tc>
        <w:tc>
          <w:tcPr>
            <w:tcW w:w="424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_____________ С. Шапкенов</w:t>
            </w:r>
            <w:r>
              <w:rPr>
                <w:rFonts w:ascii="Times New Roman"/>
                <w:b w:val="false"/>
                <w:i w:val="false"/>
                <w:color w:val="000000"/>
                <w:sz w:val="20"/>
              </w:rPr>
              <w:t>
</w:t>
            </w:r>
          </w:p>
        </w:tc>
      </w:tr>
    </w:tbl>
    <w:p>
      <w:pPr>
        <w:spacing w:after="0"/>
        <w:ind w:left="0"/>
        <w:jc w:val="both"/>
      </w:pPr>
      <w:bookmarkStart w:name="z21" w:id="11"/>
      <w:r>
        <w:rPr>
          <w:rFonts w:ascii="Times New Roman"/>
          <w:b w:val="false"/>
          <w:i w:val="false"/>
          <w:color w:val="000000"/>
          <w:sz w:val="28"/>
        </w:rPr>
        <w:t>
      "СОГЛАСОВАНО"</w:t>
      </w:r>
    </w:p>
    <w:bookmarkEnd w:id="11"/>
    <w:p>
      <w:pPr>
        <w:spacing w:after="0"/>
        <w:ind w:left="0"/>
        <w:jc w:val="both"/>
      </w:pPr>
      <w:r>
        <w:rPr>
          <w:rFonts w:ascii="Times New Roman"/>
          <w:b w:val="false"/>
          <w:i w:val="false"/>
          <w:color w:val="000000"/>
          <w:sz w:val="28"/>
        </w:rPr>
        <w:t>Министерство цифрового развития,</w:t>
      </w:r>
    </w:p>
    <w:p>
      <w:pPr>
        <w:spacing w:after="0"/>
        <w:ind w:left="0"/>
        <w:jc w:val="both"/>
      </w:pPr>
      <w:r>
        <w:rPr>
          <w:rFonts w:ascii="Times New Roman"/>
          <w:b w:val="false"/>
          <w:i w:val="false"/>
          <w:color w:val="000000"/>
          <w:sz w:val="28"/>
        </w:rPr>
        <w:t>инноваций и аэрокосмической промышленности</w:t>
      </w:r>
    </w:p>
    <w:p>
      <w:pPr>
        <w:spacing w:after="0"/>
        <w:ind w:left="0"/>
        <w:jc w:val="both"/>
      </w:pPr>
      <w:r>
        <w:rPr>
          <w:rFonts w:ascii="Times New Roman"/>
          <w:b w:val="false"/>
          <w:i w:val="false"/>
          <w:color w:val="000000"/>
          <w:sz w:val="28"/>
        </w:rPr>
        <w:t>Республики Казахстан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к приказу</w:t>
            </w:r>
            <w:r>
              <w:br/>
            </w:r>
            <w:r>
              <w:rPr>
                <w:rFonts w:ascii="Times New Roman"/>
                <w:b w:val="false"/>
                <w:i w:val="false"/>
                <w:color w:val="000000"/>
                <w:sz w:val="20"/>
              </w:rPr>
              <w:t>Министра труда</w:t>
            </w:r>
            <w:r>
              <w:br/>
            </w:r>
            <w:r>
              <w:rPr>
                <w:rFonts w:ascii="Times New Roman"/>
                <w:b w:val="false"/>
                <w:i w:val="false"/>
                <w:color w:val="000000"/>
                <w:sz w:val="20"/>
              </w:rPr>
              <w:t>и социальной защиты населения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22 ноября 2021 года № 432</w:t>
            </w:r>
            <w:r>
              <w:br/>
            </w:r>
            <w:r>
              <w:rPr>
                <w:rFonts w:ascii="Times New Roman"/>
                <w:b w:val="false"/>
                <w:i w:val="false"/>
                <w:color w:val="000000"/>
                <w:sz w:val="20"/>
              </w:rPr>
              <w:t>и Министр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19 ноября 2021 года № 568</w:t>
            </w:r>
          </w:p>
        </w:tc>
      </w:tr>
    </w:tbl>
    <w:bookmarkStart w:name="z23" w:id="12"/>
    <w:p>
      <w:pPr>
        <w:spacing w:after="0"/>
        <w:ind w:left="0"/>
        <w:jc w:val="left"/>
      </w:pPr>
      <w:r>
        <w:rPr>
          <w:rFonts w:ascii="Times New Roman"/>
          <w:b/>
          <w:i w:val="false"/>
          <w:color w:val="000000"/>
        </w:rPr>
        <w:t xml:space="preserve"> Правила назначения на должности, освобождения от должностей первых руководителей и педагогов государственных организаций образования</w:t>
      </w:r>
    </w:p>
    <w:bookmarkEnd w:id="12"/>
    <w:bookmarkStart w:name="z24" w:id="13"/>
    <w:p>
      <w:pPr>
        <w:spacing w:after="0"/>
        <w:ind w:left="0"/>
        <w:jc w:val="left"/>
      </w:pPr>
      <w:r>
        <w:rPr>
          <w:rFonts w:ascii="Times New Roman"/>
          <w:b/>
          <w:i w:val="false"/>
          <w:color w:val="000000"/>
        </w:rPr>
        <w:t xml:space="preserve"> Глава 1. Общие положения</w:t>
      </w:r>
    </w:p>
    <w:bookmarkEnd w:id="13"/>
    <w:bookmarkStart w:name="z25" w:id="14"/>
    <w:p>
      <w:pPr>
        <w:spacing w:after="0"/>
        <w:ind w:left="0"/>
        <w:jc w:val="both"/>
      </w:pPr>
      <w:r>
        <w:rPr>
          <w:rFonts w:ascii="Times New Roman"/>
          <w:b w:val="false"/>
          <w:i w:val="false"/>
          <w:color w:val="000000"/>
          <w:sz w:val="28"/>
        </w:rPr>
        <w:t xml:space="preserve">
      1. Настоящие правила назначения на должности, освобождения от должностей первых руководителей и педагогов государственных организаций образования (далее – Правила) разработаны в соответствии с </w:t>
      </w:r>
      <w:r>
        <w:rPr>
          <w:rFonts w:ascii="Times New Roman"/>
          <w:b w:val="false"/>
          <w:i w:val="false"/>
          <w:color w:val="000000"/>
          <w:sz w:val="28"/>
        </w:rPr>
        <w:t>подпунктом 35)</w:t>
      </w:r>
      <w:r>
        <w:rPr>
          <w:rFonts w:ascii="Times New Roman"/>
          <w:b w:val="false"/>
          <w:i w:val="false"/>
          <w:color w:val="000000"/>
          <w:sz w:val="28"/>
        </w:rPr>
        <w:t xml:space="preserve"> статьи 5 Закона Республики Казахстан "Об образовании", подпунктом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 государственных услугах", определяют порядок назначения на должности, освобождения от должностей первых руководителей и педагогов государственных организаций образования, а также порядок оказания государственной услуги.</w:t>
      </w:r>
    </w:p>
    <w:bookmarkEnd w:id="14"/>
    <w:bookmarkStart w:name="z26" w:id="15"/>
    <w:p>
      <w:pPr>
        <w:spacing w:after="0"/>
        <w:ind w:left="0"/>
        <w:jc w:val="left"/>
      </w:pPr>
      <w:r>
        <w:rPr>
          <w:rFonts w:ascii="Times New Roman"/>
          <w:b/>
          <w:i w:val="false"/>
          <w:color w:val="000000"/>
        </w:rPr>
        <w:t xml:space="preserve"> Глава 2. Порядок назначения на должности и освобождения от должностей первых руководителей государственных организаций образования</w:t>
      </w:r>
    </w:p>
    <w:bookmarkEnd w:id="15"/>
    <w:bookmarkStart w:name="z27" w:id="16"/>
    <w:p>
      <w:pPr>
        <w:spacing w:after="0"/>
        <w:ind w:left="0"/>
        <w:jc w:val="both"/>
      </w:pPr>
      <w:r>
        <w:rPr>
          <w:rFonts w:ascii="Times New Roman"/>
          <w:b w:val="false"/>
          <w:i w:val="false"/>
          <w:color w:val="000000"/>
          <w:sz w:val="28"/>
        </w:rPr>
        <w:t>
      2. Отдел образования района (города областного значения) в течение пяти рабочих дней со дня появления вакантной или временно вакантной должности первого руководителя государственной организации образования (далее – первого руководителя) направляет ходатайство в Управление образования области, города республиканского значения и столицы о проведении конкурса.</w:t>
      </w:r>
    </w:p>
    <w:bookmarkEnd w:id="16"/>
    <w:bookmarkStart w:name="z28" w:id="17"/>
    <w:p>
      <w:pPr>
        <w:spacing w:after="0"/>
        <w:ind w:left="0"/>
        <w:jc w:val="both"/>
      </w:pPr>
      <w:r>
        <w:rPr>
          <w:rFonts w:ascii="Times New Roman"/>
          <w:b w:val="false"/>
          <w:i w:val="false"/>
          <w:color w:val="000000"/>
          <w:sz w:val="28"/>
        </w:rPr>
        <w:t>
      3. Исполнение обязанностей временно вакантной или вакантной должности первого руководителя возлагается на заместителя руководителя данной организации образования и (или) на педагога данной организации образования до завершения конкурсных процедур на срок, не превышающий трех месяцев.</w:t>
      </w:r>
    </w:p>
    <w:bookmarkEnd w:id="17"/>
    <w:bookmarkStart w:name="z29" w:id="18"/>
    <w:p>
      <w:pPr>
        <w:spacing w:after="0"/>
        <w:ind w:left="0"/>
        <w:jc w:val="both"/>
      </w:pPr>
      <w:r>
        <w:rPr>
          <w:rFonts w:ascii="Times New Roman"/>
          <w:b w:val="false"/>
          <w:i w:val="false"/>
          <w:color w:val="000000"/>
          <w:sz w:val="28"/>
        </w:rPr>
        <w:t>
      4. Органом управления образования принимается решение о возложении исполнения обязанностей временно вакантной или вакантной должности первого руководителя не более одного раза, кроме случаев отказа или неспособности в дальнейшем занимать должность исполняющим обязанности первого руководителя.</w:t>
      </w:r>
    </w:p>
    <w:bookmarkEnd w:id="18"/>
    <w:bookmarkStart w:name="z30" w:id="19"/>
    <w:p>
      <w:pPr>
        <w:spacing w:after="0"/>
        <w:ind w:left="0"/>
        <w:jc w:val="left"/>
      </w:pPr>
      <w:r>
        <w:rPr>
          <w:rFonts w:ascii="Times New Roman"/>
          <w:b/>
          <w:i w:val="false"/>
          <w:color w:val="000000"/>
        </w:rPr>
        <w:t xml:space="preserve"> Параграф 1. Порядок проведения конкурса на должность первого руководителя</w:t>
      </w:r>
    </w:p>
    <w:bookmarkEnd w:id="19"/>
    <w:bookmarkStart w:name="z31" w:id="20"/>
    <w:p>
      <w:pPr>
        <w:spacing w:after="0"/>
        <w:ind w:left="0"/>
        <w:jc w:val="both"/>
      </w:pPr>
      <w:r>
        <w:rPr>
          <w:rFonts w:ascii="Times New Roman"/>
          <w:b w:val="false"/>
          <w:i w:val="false"/>
          <w:color w:val="000000"/>
          <w:sz w:val="28"/>
        </w:rPr>
        <w:t>
      5. Конкурс на назначение на должность первого руководителя объявляется отдельным структурным подразделением Министерства образования и науки Республики Казахстан (далее – Министерство) и (или) местным исполнительным органом области, города республиканского значения и столицы, в зависимости от ведомственной подчиненности.</w:t>
      </w:r>
    </w:p>
    <w:bookmarkEnd w:id="20"/>
    <w:bookmarkStart w:name="z32" w:id="21"/>
    <w:p>
      <w:pPr>
        <w:spacing w:after="0"/>
        <w:ind w:left="0"/>
        <w:jc w:val="both"/>
      </w:pPr>
      <w:r>
        <w:rPr>
          <w:rFonts w:ascii="Times New Roman"/>
          <w:b w:val="false"/>
          <w:i w:val="false"/>
          <w:color w:val="000000"/>
          <w:sz w:val="28"/>
        </w:rPr>
        <w:t>
      6. Конкурс включает в себя ряд последовательных этапов:</w:t>
      </w:r>
    </w:p>
    <w:bookmarkEnd w:id="21"/>
    <w:bookmarkStart w:name="z33" w:id="22"/>
    <w:p>
      <w:pPr>
        <w:spacing w:after="0"/>
        <w:ind w:left="0"/>
        <w:jc w:val="both"/>
      </w:pPr>
      <w:r>
        <w:rPr>
          <w:rFonts w:ascii="Times New Roman"/>
          <w:b w:val="false"/>
          <w:i w:val="false"/>
          <w:color w:val="000000"/>
          <w:sz w:val="28"/>
        </w:rPr>
        <w:t>
      1) публикация объявления о проведении конкурса на официальном Интернет-ресурсе, официальных аккаунтах социальных сетей государственного органа, объявившего конкурс, не позднее пятнадцати рабочих дней со дня появления вакантной или временно вакантной должности первого руководителя;</w:t>
      </w:r>
    </w:p>
    <w:bookmarkEnd w:id="22"/>
    <w:bookmarkStart w:name="z34" w:id="23"/>
    <w:p>
      <w:pPr>
        <w:spacing w:after="0"/>
        <w:ind w:left="0"/>
        <w:jc w:val="both"/>
      </w:pPr>
      <w:r>
        <w:rPr>
          <w:rFonts w:ascii="Times New Roman"/>
          <w:b w:val="false"/>
          <w:i w:val="false"/>
          <w:color w:val="000000"/>
          <w:sz w:val="28"/>
        </w:rPr>
        <w:t>
      2) прием документов от лиц, изъявивших желание принять участие в конкурсе;</w:t>
      </w:r>
    </w:p>
    <w:bookmarkEnd w:id="23"/>
    <w:bookmarkStart w:name="z35" w:id="24"/>
    <w:p>
      <w:pPr>
        <w:spacing w:after="0"/>
        <w:ind w:left="0"/>
        <w:jc w:val="both"/>
      </w:pPr>
      <w:r>
        <w:rPr>
          <w:rFonts w:ascii="Times New Roman"/>
          <w:b w:val="false"/>
          <w:i w:val="false"/>
          <w:color w:val="000000"/>
          <w:sz w:val="28"/>
        </w:rPr>
        <w:t xml:space="preserve">
      3) рассмотрение документов кандидатов на соответствие квалификационным требованиям, утвержденным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13 июля 2009 года № 338 "Об утверждении Типовых квалификационных характеристик должностей педагогов" (зарегистрирован в Реестре государственной регистрации нормативных правовых актов под № 5750) (далее – Типовые квалификационные характеристики педагогов);</w:t>
      </w:r>
    </w:p>
    <w:bookmarkEnd w:id="24"/>
    <w:bookmarkStart w:name="z36" w:id="25"/>
    <w:p>
      <w:pPr>
        <w:spacing w:after="0"/>
        <w:ind w:left="0"/>
        <w:jc w:val="both"/>
      </w:pPr>
      <w:r>
        <w:rPr>
          <w:rFonts w:ascii="Times New Roman"/>
          <w:b w:val="false"/>
          <w:i w:val="false"/>
          <w:color w:val="000000"/>
          <w:sz w:val="28"/>
        </w:rPr>
        <w:t>
      4) квалификационное тестирование на знание законодательства, управленческих компетенций, основ педагогики и психологии (далее - тестирование);</w:t>
      </w:r>
    </w:p>
    <w:bookmarkEnd w:id="25"/>
    <w:bookmarkStart w:name="z37" w:id="26"/>
    <w:p>
      <w:pPr>
        <w:spacing w:after="0"/>
        <w:ind w:left="0"/>
        <w:jc w:val="both"/>
      </w:pPr>
      <w:r>
        <w:rPr>
          <w:rFonts w:ascii="Times New Roman"/>
          <w:b w:val="false"/>
          <w:i w:val="false"/>
          <w:color w:val="000000"/>
          <w:sz w:val="28"/>
        </w:rPr>
        <w:t>
      5) согласование кандидатов с попечительским советом государственной организации образования (далее – попечительский совет).</w:t>
      </w:r>
    </w:p>
    <w:bookmarkEnd w:id="26"/>
    <w:bookmarkStart w:name="z38" w:id="27"/>
    <w:p>
      <w:pPr>
        <w:spacing w:after="0"/>
        <w:ind w:left="0"/>
        <w:jc w:val="both"/>
      </w:pPr>
      <w:r>
        <w:rPr>
          <w:rFonts w:ascii="Times New Roman"/>
          <w:b w:val="false"/>
          <w:i w:val="false"/>
          <w:color w:val="000000"/>
          <w:sz w:val="28"/>
        </w:rPr>
        <w:t>
      Согласование с попечительским советом не проводится в отношении кандидата, претендующего на занятие должности первого руководителя организации дошкольного, специального (психолого-медико-педагогической консультации (далее – ПМПК), кабинета психолого-педагогической коррекции (далее - КППК), реабилитационного центра (далее – РЦ)), дополнительного образования, организации образования при Комитете уголовно-исполнительной системы Министерства внутренних дел Республики Казахстан;</w:t>
      </w:r>
    </w:p>
    <w:bookmarkEnd w:id="27"/>
    <w:bookmarkStart w:name="z39" w:id="28"/>
    <w:p>
      <w:pPr>
        <w:spacing w:after="0"/>
        <w:ind w:left="0"/>
        <w:jc w:val="both"/>
      </w:pPr>
      <w:r>
        <w:rPr>
          <w:rFonts w:ascii="Times New Roman"/>
          <w:b w:val="false"/>
          <w:i w:val="false"/>
          <w:color w:val="000000"/>
          <w:sz w:val="28"/>
        </w:rPr>
        <w:t>
      6) собеседование с кандидатами, проводимое конкурсной комиссией государственного органа, объявившего конкурс (далее – собеседование).</w:t>
      </w:r>
    </w:p>
    <w:bookmarkEnd w:id="28"/>
    <w:bookmarkStart w:name="z40" w:id="29"/>
    <w:p>
      <w:pPr>
        <w:spacing w:after="0"/>
        <w:ind w:left="0"/>
        <w:jc w:val="both"/>
      </w:pPr>
      <w:r>
        <w:rPr>
          <w:rFonts w:ascii="Times New Roman"/>
          <w:b w:val="false"/>
          <w:i w:val="false"/>
          <w:color w:val="000000"/>
          <w:sz w:val="28"/>
        </w:rPr>
        <w:t>
      7. Лица, вошедшие в Президентский кадровый резерв, выпускники зарубежных организаций высшего и послевузовского образования, входящих в список, рекомендованных для обучения по международной стипендии Президента Республики Казахстан "Болашақ" освобождаются от прохождения тестирования, а также согласования кандидатов с попечительским советом и допускаются к собеседованию при наличии высшего (послевузовского) педагогического или иного профессионального образования по соответствующему профилю, или документа, подтверждающего педагогическую переподготовку, а также документов, указанных в подпунктах 6), 7), 8) пункта 8 приложения 1 настоящих Правил, при соответствии кандидата квалификационным требованиям, утвержденными Типовыми квалификационными характеристиками педагогов.</w:t>
      </w:r>
    </w:p>
    <w:bookmarkEnd w:id="29"/>
    <w:bookmarkStart w:name="z41" w:id="30"/>
    <w:p>
      <w:pPr>
        <w:spacing w:after="0"/>
        <w:ind w:left="0"/>
        <w:jc w:val="both"/>
      </w:pPr>
      <w:r>
        <w:rPr>
          <w:rFonts w:ascii="Times New Roman"/>
          <w:b w:val="false"/>
          <w:i w:val="false"/>
          <w:color w:val="000000"/>
          <w:sz w:val="28"/>
        </w:rPr>
        <w:t>
      8. Текст объявления содержит следующую информацию:</w:t>
      </w:r>
    </w:p>
    <w:bookmarkEnd w:id="30"/>
    <w:bookmarkStart w:name="z42" w:id="31"/>
    <w:p>
      <w:pPr>
        <w:spacing w:after="0"/>
        <w:ind w:left="0"/>
        <w:jc w:val="both"/>
      </w:pPr>
      <w:r>
        <w:rPr>
          <w:rFonts w:ascii="Times New Roman"/>
          <w:b w:val="false"/>
          <w:i w:val="false"/>
          <w:color w:val="000000"/>
          <w:sz w:val="28"/>
        </w:rPr>
        <w:t>
      1) наименование государственного органа, в чьем ведомстве и подчинении находится государственная организация образования;</w:t>
      </w:r>
    </w:p>
    <w:bookmarkEnd w:id="31"/>
    <w:bookmarkStart w:name="z43" w:id="32"/>
    <w:p>
      <w:pPr>
        <w:spacing w:after="0"/>
        <w:ind w:left="0"/>
        <w:jc w:val="both"/>
      </w:pPr>
      <w:r>
        <w:rPr>
          <w:rFonts w:ascii="Times New Roman"/>
          <w:b w:val="false"/>
          <w:i w:val="false"/>
          <w:color w:val="000000"/>
          <w:sz w:val="28"/>
        </w:rPr>
        <w:t>
      2) наименование должности, на которую объявлен конкурс;</w:t>
      </w:r>
    </w:p>
    <w:bookmarkEnd w:id="32"/>
    <w:bookmarkStart w:name="z44" w:id="33"/>
    <w:p>
      <w:pPr>
        <w:spacing w:after="0"/>
        <w:ind w:left="0"/>
        <w:jc w:val="both"/>
      </w:pPr>
      <w:r>
        <w:rPr>
          <w:rFonts w:ascii="Times New Roman"/>
          <w:b w:val="false"/>
          <w:i w:val="false"/>
          <w:color w:val="000000"/>
          <w:sz w:val="28"/>
        </w:rPr>
        <w:t>
      3) полное наименование государственной организации образования с указанием местонахождения, краткого описания его деятельности;</w:t>
      </w:r>
    </w:p>
    <w:bookmarkEnd w:id="33"/>
    <w:bookmarkStart w:name="z45" w:id="34"/>
    <w:p>
      <w:pPr>
        <w:spacing w:after="0"/>
        <w:ind w:left="0"/>
        <w:jc w:val="both"/>
      </w:pPr>
      <w:r>
        <w:rPr>
          <w:rFonts w:ascii="Times New Roman"/>
          <w:b w:val="false"/>
          <w:i w:val="false"/>
          <w:color w:val="000000"/>
          <w:sz w:val="28"/>
        </w:rPr>
        <w:t>
      4) квалификационные требования, предъявляемые к кандидату на должность первого руководителя, утвержденные Типовыми квалификационными характеристиками педагогов;</w:t>
      </w:r>
    </w:p>
    <w:bookmarkEnd w:id="34"/>
    <w:bookmarkStart w:name="z46" w:id="35"/>
    <w:p>
      <w:pPr>
        <w:spacing w:after="0"/>
        <w:ind w:left="0"/>
        <w:jc w:val="both"/>
      </w:pPr>
      <w:r>
        <w:rPr>
          <w:rFonts w:ascii="Times New Roman"/>
          <w:b w:val="false"/>
          <w:i w:val="false"/>
          <w:color w:val="000000"/>
          <w:sz w:val="28"/>
        </w:rPr>
        <w:t>
      5) должностные обязанности первого руководителя;</w:t>
      </w:r>
    </w:p>
    <w:bookmarkEnd w:id="35"/>
    <w:bookmarkStart w:name="z47" w:id="36"/>
    <w:p>
      <w:pPr>
        <w:spacing w:after="0"/>
        <w:ind w:left="0"/>
        <w:jc w:val="both"/>
      </w:pPr>
      <w:r>
        <w:rPr>
          <w:rFonts w:ascii="Times New Roman"/>
          <w:b w:val="false"/>
          <w:i w:val="false"/>
          <w:color w:val="000000"/>
          <w:sz w:val="28"/>
        </w:rPr>
        <w:t>
      6) размер должностного оклада;</w:t>
      </w:r>
    </w:p>
    <w:bookmarkEnd w:id="36"/>
    <w:bookmarkStart w:name="z48" w:id="37"/>
    <w:p>
      <w:pPr>
        <w:spacing w:after="0"/>
        <w:ind w:left="0"/>
        <w:jc w:val="both"/>
      </w:pPr>
      <w:r>
        <w:rPr>
          <w:rFonts w:ascii="Times New Roman"/>
          <w:b w:val="false"/>
          <w:i w:val="false"/>
          <w:color w:val="000000"/>
          <w:sz w:val="28"/>
        </w:rPr>
        <w:t>
      7) дату и место проведения конкурса;</w:t>
      </w:r>
    </w:p>
    <w:bookmarkEnd w:id="37"/>
    <w:bookmarkStart w:name="z49" w:id="38"/>
    <w:p>
      <w:pPr>
        <w:spacing w:after="0"/>
        <w:ind w:left="0"/>
        <w:jc w:val="both"/>
      </w:pPr>
      <w:r>
        <w:rPr>
          <w:rFonts w:ascii="Times New Roman"/>
          <w:b w:val="false"/>
          <w:i w:val="false"/>
          <w:color w:val="000000"/>
          <w:sz w:val="28"/>
        </w:rPr>
        <w:t>
      8) сроки подачи и место приема заявок на участие в конкурсе;</w:t>
      </w:r>
    </w:p>
    <w:bookmarkEnd w:id="38"/>
    <w:bookmarkStart w:name="z50" w:id="39"/>
    <w:p>
      <w:pPr>
        <w:spacing w:after="0"/>
        <w:ind w:left="0"/>
        <w:jc w:val="both"/>
      </w:pPr>
      <w:r>
        <w:rPr>
          <w:rFonts w:ascii="Times New Roman"/>
          <w:b w:val="false"/>
          <w:i w:val="false"/>
          <w:color w:val="000000"/>
          <w:sz w:val="28"/>
        </w:rPr>
        <w:t>
      9) перечень документов, необходимых для участия в конкурсе согласно пункту 8 приложения 1 настоящих Правил;</w:t>
      </w:r>
    </w:p>
    <w:bookmarkEnd w:id="39"/>
    <w:bookmarkStart w:name="z51" w:id="40"/>
    <w:p>
      <w:pPr>
        <w:spacing w:after="0"/>
        <w:ind w:left="0"/>
        <w:jc w:val="both"/>
      </w:pPr>
      <w:r>
        <w:rPr>
          <w:rFonts w:ascii="Times New Roman"/>
          <w:b w:val="false"/>
          <w:i w:val="false"/>
          <w:color w:val="000000"/>
          <w:sz w:val="28"/>
        </w:rPr>
        <w:t>
      10) информацию касательно присутствия наблюдателей на заседании конкурсной комиссии;</w:t>
      </w:r>
    </w:p>
    <w:bookmarkEnd w:id="40"/>
    <w:bookmarkStart w:name="z52" w:id="41"/>
    <w:p>
      <w:pPr>
        <w:spacing w:after="0"/>
        <w:ind w:left="0"/>
        <w:jc w:val="both"/>
      </w:pPr>
      <w:r>
        <w:rPr>
          <w:rFonts w:ascii="Times New Roman"/>
          <w:b w:val="false"/>
          <w:i w:val="false"/>
          <w:color w:val="000000"/>
          <w:sz w:val="28"/>
        </w:rPr>
        <w:t>
      11) контактные телефоны, электронные адреса для уточнения информации;</w:t>
      </w:r>
    </w:p>
    <w:bookmarkEnd w:id="41"/>
    <w:bookmarkStart w:name="z53" w:id="42"/>
    <w:p>
      <w:pPr>
        <w:spacing w:after="0"/>
        <w:ind w:left="0"/>
        <w:jc w:val="both"/>
      </w:pPr>
      <w:r>
        <w:rPr>
          <w:rFonts w:ascii="Times New Roman"/>
          <w:b w:val="false"/>
          <w:i w:val="false"/>
          <w:color w:val="000000"/>
          <w:sz w:val="28"/>
        </w:rPr>
        <w:t>
      12) срок временно вакантной должности первого руководителя, при проведении конкурса на временно вакантную должность.</w:t>
      </w:r>
    </w:p>
    <w:bookmarkEnd w:id="42"/>
    <w:bookmarkStart w:name="z54" w:id="43"/>
    <w:p>
      <w:pPr>
        <w:spacing w:after="0"/>
        <w:ind w:left="0"/>
        <w:jc w:val="both"/>
      </w:pPr>
      <w:r>
        <w:rPr>
          <w:rFonts w:ascii="Times New Roman"/>
          <w:b w:val="false"/>
          <w:i w:val="false"/>
          <w:color w:val="000000"/>
          <w:sz w:val="28"/>
        </w:rPr>
        <w:t>
      9. Государственный орган, объявивший конкурс, формирует конкурсную комиссию для отбора кандидатов на занятие вакантной должности.</w:t>
      </w:r>
    </w:p>
    <w:bookmarkEnd w:id="43"/>
    <w:bookmarkStart w:name="z55" w:id="44"/>
    <w:p>
      <w:pPr>
        <w:spacing w:after="0"/>
        <w:ind w:left="0"/>
        <w:jc w:val="both"/>
      </w:pPr>
      <w:r>
        <w:rPr>
          <w:rFonts w:ascii="Times New Roman"/>
          <w:b w:val="false"/>
          <w:i w:val="false"/>
          <w:color w:val="000000"/>
          <w:sz w:val="28"/>
        </w:rPr>
        <w:t>
      10. Состав конкурсной комиссии местного исполнительного органа области, города республиканского значения и столицы состоит не менее чем из семи человек, в том числе председателя, избираемого из числа членов комиссии. В состав конкурсной комиссии включаются представители управления образования областных, городов республиканского значения и столицы, районных/городских отделов образования, педагогов методических кабинетов, имеющих высшую или первую квалификационную категорию педагога и (или) квалификационную категорию педагога-эксперта или педагога-исследователя, или педагога-мастера, представитель гражданского общества в сфере образования, средств массовой информации (СМИ), один независимый эксперт.</w:t>
      </w:r>
    </w:p>
    <w:bookmarkEnd w:id="44"/>
    <w:bookmarkStart w:name="z56" w:id="45"/>
    <w:p>
      <w:pPr>
        <w:spacing w:after="0"/>
        <w:ind w:left="0"/>
        <w:jc w:val="both"/>
      </w:pPr>
      <w:r>
        <w:rPr>
          <w:rFonts w:ascii="Times New Roman"/>
          <w:b w:val="false"/>
          <w:i w:val="false"/>
          <w:color w:val="000000"/>
          <w:sz w:val="28"/>
        </w:rPr>
        <w:t>
      11. Состав конкурсной комиссии Министерства состоит не менее чем из пяти человек, в том числе председателя, избираемого из числа членов комиссии. В состав конкурсной комиссии включаются представители курирующих структурных подразделений уполномоченного органа, ведомства, подведомственных организаций, представитель гражданского общества в сфере образования, один независимый эксперт.</w:t>
      </w:r>
    </w:p>
    <w:bookmarkEnd w:id="45"/>
    <w:bookmarkStart w:name="z57" w:id="46"/>
    <w:p>
      <w:pPr>
        <w:spacing w:after="0"/>
        <w:ind w:left="0"/>
        <w:jc w:val="both"/>
      </w:pPr>
      <w:r>
        <w:rPr>
          <w:rFonts w:ascii="Times New Roman"/>
          <w:b w:val="false"/>
          <w:i w:val="false"/>
          <w:color w:val="000000"/>
          <w:sz w:val="28"/>
        </w:rPr>
        <w:t>
      12. В качестве независимых экспертов выступают лица, не являющиеся работниками государственного органа, ведомства, государственные служащие других государственных органов, депутаты маслихатов.</w:t>
      </w:r>
    </w:p>
    <w:bookmarkEnd w:id="46"/>
    <w:bookmarkStart w:name="z58" w:id="47"/>
    <w:p>
      <w:pPr>
        <w:spacing w:after="0"/>
        <w:ind w:left="0"/>
        <w:jc w:val="both"/>
      </w:pPr>
      <w:r>
        <w:rPr>
          <w:rFonts w:ascii="Times New Roman"/>
          <w:b w:val="false"/>
          <w:i w:val="false"/>
          <w:color w:val="000000"/>
          <w:sz w:val="28"/>
        </w:rPr>
        <w:t>
      13. Для обеспечения прозрачности и объективности работы конкурсной комиссии на ее заседание приглашаются наблюдатели не моложе восемнадцати лет.</w:t>
      </w:r>
    </w:p>
    <w:bookmarkEnd w:id="47"/>
    <w:bookmarkStart w:name="z59" w:id="48"/>
    <w:p>
      <w:pPr>
        <w:spacing w:after="0"/>
        <w:ind w:left="0"/>
        <w:jc w:val="both"/>
      </w:pPr>
      <w:r>
        <w:rPr>
          <w:rFonts w:ascii="Times New Roman"/>
          <w:b w:val="false"/>
          <w:i w:val="false"/>
          <w:color w:val="000000"/>
          <w:sz w:val="28"/>
        </w:rPr>
        <w:t>
      14. В процессе собеседования наблюдатели не задают кандидатам вопросы. Не допускается совершение наблюдателями действий, препятствующих работе конкурсной комиссии, разглашение ими сведений, касающихся персональных данных кандидатов, конкурсных процедур, в которых принимают участие кандидаты, использование ими технических средств записи.</w:t>
      </w:r>
    </w:p>
    <w:bookmarkEnd w:id="48"/>
    <w:bookmarkStart w:name="z60" w:id="49"/>
    <w:p>
      <w:pPr>
        <w:spacing w:after="0"/>
        <w:ind w:left="0"/>
        <w:jc w:val="both"/>
      </w:pPr>
      <w:r>
        <w:rPr>
          <w:rFonts w:ascii="Times New Roman"/>
          <w:b w:val="false"/>
          <w:i w:val="false"/>
          <w:color w:val="000000"/>
          <w:sz w:val="28"/>
        </w:rPr>
        <w:t>
      15. Для присутствия на заседании конкурсной комиссии в качестве наблюдателя лицо уведомляет службу управления персоналом (кадровую службу) не позднее двух часов до начала проведения собеседования.</w:t>
      </w:r>
    </w:p>
    <w:bookmarkEnd w:id="49"/>
    <w:bookmarkStart w:name="z61" w:id="50"/>
    <w:p>
      <w:pPr>
        <w:spacing w:after="0"/>
        <w:ind w:left="0"/>
        <w:jc w:val="both"/>
      </w:pPr>
      <w:r>
        <w:rPr>
          <w:rFonts w:ascii="Times New Roman"/>
          <w:b w:val="false"/>
          <w:i w:val="false"/>
          <w:color w:val="000000"/>
          <w:sz w:val="28"/>
        </w:rPr>
        <w:t>
      16. Уведомление осуществляется по телефону или по электронной почте, указанной в объявлении о проведении конкурса.</w:t>
      </w:r>
    </w:p>
    <w:bookmarkEnd w:id="50"/>
    <w:bookmarkStart w:name="z62" w:id="51"/>
    <w:p>
      <w:pPr>
        <w:spacing w:after="0"/>
        <w:ind w:left="0"/>
        <w:jc w:val="both"/>
      </w:pPr>
      <w:r>
        <w:rPr>
          <w:rFonts w:ascii="Times New Roman"/>
          <w:b w:val="false"/>
          <w:i w:val="false"/>
          <w:color w:val="000000"/>
          <w:sz w:val="28"/>
        </w:rPr>
        <w:t>
      17. До начала проведения собеседования секретарь конкурсной комиссии знакомит наблюдателей с памяткой для наблюдателя по форме, согласно приложению 2 к настоящим Правилам.</w:t>
      </w:r>
    </w:p>
    <w:bookmarkEnd w:id="51"/>
    <w:bookmarkStart w:name="z63" w:id="52"/>
    <w:p>
      <w:pPr>
        <w:spacing w:after="0"/>
        <w:ind w:left="0"/>
        <w:jc w:val="both"/>
      </w:pPr>
      <w:r>
        <w:rPr>
          <w:rFonts w:ascii="Times New Roman"/>
          <w:b w:val="false"/>
          <w:i w:val="false"/>
          <w:color w:val="000000"/>
          <w:sz w:val="28"/>
        </w:rPr>
        <w:t>
      18. Наблюдатели представляют свое мнение о работе конкурсной комиссии в письменной форме руководству государственного органа, объявившего конкурс.</w:t>
      </w:r>
    </w:p>
    <w:bookmarkEnd w:id="52"/>
    <w:bookmarkStart w:name="z64" w:id="53"/>
    <w:p>
      <w:pPr>
        <w:spacing w:after="0"/>
        <w:ind w:left="0"/>
        <w:jc w:val="both"/>
      </w:pPr>
      <w:r>
        <w:rPr>
          <w:rFonts w:ascii="Times New Roman"/>
          <w:b w:val="false"/>
          <w:i w:val="false"/>
          <w:color w:val="000000"/>
          <w:sz w:val="28"/>
        </w:rPr>
        <w:t>
      19. Секретарь конкурсной комиссии организует заседания конкурсной комиссии, не является ее членом.</w:t>
      </w:r>
    </w:p>
    <w:bookmarkEnd w:id="53"/>
    <w:bookmarkStart w:name="z65" w:id="54"/>
    <w:p>
      <w:pPr>
        <w:spacing w:after="0"/>
        <w:ind w:left="0"/>
        <w:jc w:val="both"/>
      </w:pPr>
      <w:r>
        <w:rPr>
          <w:rFonts w:ascii="Times New Roman"/>
          <w:b w:val="false"/>
          <w:i w:val="false"/>
          <w:color w:val="000000"/>
          <w:sz w:val="28"/>
        </w:rPr>
        <w:t>
      20. Замещение отсутствующих членов конкурсной комиссии не допускается.</w:t>
      </w:r>
    </w:p>
    <w:bookmarkEnd w:id="54"/>
    <w:bookmarkStart w:name="z66" w:id="55"/>
    <w:p>
      <w:pPr>
        <w:spacing w:after="0"/>
        <w:ind w:left="0"/>
        <w:jc w:val="both"/>
      </w:pPr>
      <w:r>
        <w:rPr>
          <w:rFonts w:ascii="Times New Roman"/>
          <w:b w:val="false"/>
          <w:i w:val="false"/>
          <w:color w:val="000000"/>
          <w:sz w:val="28"/>
        </w:rPr>
        <w:t>
      21. При возникновении конфликта интересов в деятельности конкурсной комиссии состав конкурсной комиссии пересматривается.</w:t>
      </w:r>
    </w:p>
    <w:bookmarkEnd w:id="55"/>
    <w:bookmarkStart w:name="z67" w:id="56"/>
    <w:p>
      <w:pPr>
        <w:spacing w:after="0"/>
        <w:ind w:left="0"/>
        <w:jc w:val="both"/>
      </w:pPr>
      <w:r>
        <w:rPr>
          <w:rFonts w:ascii="Times New Roman"/>
          <w:b w:val="false"/>
          <w:i w:val="false"/>
          <w:color w:val="000000"/>
          <w:sz w:val="28"/>
        </w:rPr>
        <w:t>
      22. Каждое заседание комиссии оформляется протоколом, подписанным председателем, членами комиссии, присутствовавшими на заседании, и секретарем.</w:t>
      </w:r>
    </w:p>
    <w:bookmarkEnd w:id="56"/>
    <w:bookmarkStart w:name="z68" w:id="57"/>
    <w:p>
      <w:pPr>
        <w:spacing w:after="0"/>
        <w:ind w:left="0"/>
        <w:jc w:val="both"/>
      </w:pPr>
      <w:r>
        <w:rPr>
          <w:rFonts w:ascii="Times New Roman"/>
          <w:b w:val="false"/>
          <w:i w:val="false"/>
          <w:color w:val="000000"/>
          <w:sz w:val="28"/>
        </w:rPr>
        <w:t>
      23. Заседание комиссии считается состоявшимся, а его решение правомочным, если на нем присутствовали не менее двух третей членов от общего состава комиссии.</w:t>
      </w:r>
    </w:p>
    <w:bookmarkEnd w:id="57"/>
    <w:bookmarkStart w:name="z69" w:id="58"/>
    <w:p>
      <w:pPr>
        <w:spacing w:after="0"/>
        <w:ind w:left="0"/>
        <w:jc w:val="both"/>
      </w:pPr>
      <w:r>
        <w:rPr>
          <w:rFonts w:ascii="Times New Roman"/>
          <w:b w:val="false"/>
          <w:i w:val="false"/>
          <w:color w:val="000000"/>
          <w:sz w:val="28"/>
        </w:rPr>
        <w:t>
      24. Решение конкурсной комиссии принимается простым большинством голосов путем открытого голосования. При равенстве голосов, голос председателя является решающим.</w:t>
      </w:r>
    </w:p>
    <w:bookmarkEnd w:id="58"/>
    <w:bookmarkStart w:name="z70" w:id="59"/>
    <w:p>
      <w:pPr>
        <w:spacing w:after="0"/>
        <w:ind w:left="0"/>
        <w:jc w:val="both"/>
      </w:pPr>
      <w:r>
        <w:rPr>
          <w:rFonts w:ascii="Times New Roman"/>
          <w:b w:val="false"/>
          <w:i w:val="false"/>
          <w:color w:val="000000"/>
          <w:sz w:val="28"/>
        </w:rPr>
        <w:t>
      25. Заседания конкурсной комиссии сопровождается аудиовидеозаписью. Аудиовидеозаписи хранятся в организациях образования в течение одного года со дня проведения первого заседания.</w:t>
      </w:r>
    </w:p>
    <w:bookmarkEnd w:id="59"/>
    <w:bookmarkStart w:name="z71" w:id="60"/>
    <w:p>
      <w:pPr>
        <w:spacing w:after="0"/>
        <w:ind w:left="0"/>
        <w:jc w:val="both"/>
      </w:pPr>
      <w:r>
        <w:rPr>
          <w:rFonts w:ascii="Times New Roman"/>
          <w:b w:val="false"/>
          <w:i w:val="false"/>
          <w:color w:val="000000"/>
          <w:sz w:val="28"/>
        </w:rPr>
        <w:t>
      26. Рассмотрение документов кандидатов на соответствие квалификационным требованиям, утвержденными Типовыми квалификационными характеристиками педагогов, осуществляется службой управления персоналом (кадровой службой) государственного органа, объявившего конкурс, в течение трех рабочих дней со дня окончания приема документов.</w:t>
      </w:r>
    </w:p>
    <w:bookmarkEnd w:id="60"/>
    <w:bookmarkStart w:name="z72" w:id="61"/>
    <w:p>
      <w:pPr>
        <w:spacing w:after="0"/>
        <w:ind w:left="0"/>
        <w:jc w:val="both"/>
      </w:pPr>
      <w:r>
        <w:rPr>
          <w:rFonts w:ascii="Times New Roman"/>
          <w:b w:val="false"/>
          <w:i w:val="false"/>
          <w:color w:val="000000"/>
          <w:sz w:val="28"/>
        </w:rPr>
        <w:t xml:space="preserve">
      27. В целях предотвращения приема на работу 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на основании подпунктов 1) и 2) части первой </w:t>
      </w:r>
      <w:r>
        <w:rPr>
          <w:rFonts w:ascii="Times New Roman"/>
          <w:b w:val="false"/>
          <w:i w:val="false"/>
          <w:color w:val="000000"/>
          <w:sz w:val="28"/>
        </w:rPr>
        <w:t>статьи 35</w:t>
      </w:r>
      <w:r>
        <w:rPr>
          <w:rFonts w:ascii="Times New Roman"/>
          <w:b w:val="false"/>
          <w:i w:val="false"/>
          <w:color w:val="000000"/>
          <w:sz w:val="28"/>
        </w:rPr>
        <w:t xml:space="preserve"> Уголовно-процессуального кодекса Республики Казахстан), ранее совершивших коррупционные преступления и/или уголовные правонарушения: убийство, умышленное причинение вреда здоровью, против здоровья населения и нравственности, половой неприкосновенности, экстремистские или террористические преступления, торговлю людьми, кадровой службой органа управления образованием, уполномоченного органа соответствующей сферы в течение трех рабочих дней после принятия документов кандидата направляется дополнительный запрос о наличии либо отсутствии сведений о совершении коррупционного преступления и/или уголовного правонарушения в уполномоченный орган по правовой статистике и специальным учетам или его территориальные подразделения, а также о нарушении педагогической этики в Комитет по обеспечению качества в сфере образования и науки Министерства образования и науки Республики Казахстан.</w:t>
      </w:r>
    </w:p>
    <w:bookmarkEnd w:id="61"/>
    <w:bookmarkStart w:name="z73" w:id="62"/>
    <w:p>
      <w:pPr>
        <w:spacing w:after="0"/>
        <w:ind w:left="0"/>
        <w:jc w:val="both"/>
      </w:pPr>
      <w:r>
        <w:rPr>
          <w:rFonts w:ascii="Times New Roman"/>
          <w:b w:val="false"/>
          <w:i w:val="false"/>
          <w:color w:val="000000"/>
          <w:sz w:val="28"/>
        </w:rPr>
        <w:t>
      28. По итогам рассмотрения документов кандидатов на соответствие квалификационным требованиям, утвержденными Типовыми квалификационными характеристиками должностей педагогов, служба управления персонала (кадровая служба) государственного органа, ведомства уполномоченного органа, объявившего конкурс, направляет кандидатов для прохождения тестирования, за исключением кандидатов, имеющих сертификаты о прохождении тестирования.</w:t>
      </w:r>
    </w:p>
    <w:bookmarkEnd w:id="62"/>
    <w:bookmarkStart w:name="z74" w:id="63"/>
    <w:p>
      <w:pPr>
        <w:spacing w:after="0"/>
        <w:ind w:left="0"/>
        <w:jc w:val="left"/>
      </w:pPr>
      <w:r>
        <w:rPr>
          <w:rFonts w:ascii="Times New Roman"/>
          <w:b/>
          <w:i w:val="false"/>
          <w:color w:val="000000"/>
        </w:rPr>
        <w:t xml:space="preserve"> Параграф 2. Порядок оказания государственной услуги</w:t>
      </w:r>
    </w:p>
    <w:bookmarkEnd w:id="63"/>
    <w:bookmarkStart w:name="z75" w:id="64"/>
    <w:p>
      <w:pPr>
        <w:spacing w:after="0"/>
        <w:ind w:left="0"/>
        <w:jc w:val="both"/>
      </w:pPr>
      <w:r>
        <w:rPr>
          <w:rFonts w:ascii="Times New Roman"/>
          <w:b w:val="false"/>
          <w:i w:val="false"/>
          <w:color w:val="000000"/>
          <w:sz w:val="28"/>
        </w:rPr>
        <w:t>
      29. Государственная услуга "Прием документов для участия в конкурсе на назначение первых руководителей государственных организаций образования" оказывается Министерством образования и науки Республики Казахстан и (или) управлениями образования областей, городов Нур-Султан, Алматы, Шымкент, отделами образования районов (городов областного значения) (далее - услугодатели) в соответствии со стандартом оказания государственной услуги, согласно приложению 1 к настоящим Правилам.</w:t>
      </w:r>
    </w:p>
    <w:bookmarkEnd w:id="64"/>
    <w:bookmarkStart w:name="z76" w:id="65"/>
    <w:p>
      <w:pPr>
        <w:spacing w:after="0"/>
        <w:ind w:left="0"/>
        <w:jc w:val="both"/>
      </w:pPr>
      <w:r>
        <w:rPr>
          <w:rFonts w:ascii="Times New Roman"/>
          <w:b w:val="false"/>
          <w:i w:val="false"/>
          <w:color w:val="000000"/>
          <w:sz w:val="28"/>
        </w:rPr>
        <w:t>
      30. Услугодатель осуществляет прием документов для участия в конкурсе в течение семи рабочих дней со дня выхода объявления.</w:t>
      </w:r>
    </w:p>
    <w:bookmarkEnd w:id="65"/>
    <w:bookmarkStart w:name="z77" w:id="66"/>
    <w:p>
      <w:pPr>
        <w:spacing w:after="0"/>
        <w:ind w:left="0"/>
        <w:jc w:val="both"/>
      </w:pPr>
      <w:r>
        <w:rPr>
          <w:rFonts w:ascii="Times New Roman"/>
          <w:b w:val="false"/>
          <w:i w:val="false"/>
          <w:color w:val="000000"/>
          <w:sz w:val="28"/>
        </w:rPr>
        <w:t>
      31. Физические лица, претендующие на занятие должности первых руководителей (далее – кандидаты) в сроки приема документов, указанных в объявлении, направляет заявление и документы в электронном или бумажном виде согласно пункту 8 приложения 1 к настоящим Правилам в Государственную корпорацию и (или) канцелярию услугодателя и (или) на веб-портал "электронного правительства" (далее – портал).</w:t>
      </w:r>
    </w:p>
    <w:bookmarkEnd w:id="66"/>
    <w:bookmarkStart w:name="z78" w:id="67"/>
    <w:p>
      <w:pPr>
        <w:spacing w:after="0"/>
        <w:ind w:left="0"/>
        <w:jc w:val="both"/>
      </w:pPr>
      <w:r>
        <w:rPr>
          <w:rFonts w:ascii="Times New Roman"/>
          <w:b w:val="false"/>
          <w:i w:val="false"/>
          <w:color w:val="000000"/>
          <w:sz w:val="28"/>
        </w:rPr>
        <w:t>
      32. Мотивированный ответ об отказе в оказании государственной услуги предоставляется в течение одного рабочего дня со дня приема заявления.</w:t>
      </w:r>
    </w:p>
    <w:bookmarkEnd w:id="67"/>
    <w:bookmarkStart w:name="z79" w:id="68"/>
    <w:p>
      <w:pPr>
        <w:spacing w:after="0"/>
        <w:ind w:left="0"/>
        <w:jc w:val="both"/>
      </w:pPr>
      <w:r>
        <w:rPr>
          <w:rFonts w:ascii="Times New Roman"/>
          <w:b w:val="false"/>
          <w:i w:val="false"/>
          <w:color w:val="000000"/>
          <w:sz w:val="28"/>
        </w:rPr>
        <w:t>
      33. При обращении через портал в "личный кабинет" услугополучателя в течение одного рабочего дня поступает уведомление о приеме документов в форме электронного документа, подписанного электронной цифровой подписью (далее - ЭЦП) уполномоченного лица услугодателя либо мотивированный отказ о дальнейшем рассмотрении заявления.</w:t>
      </w:r>
    </w:p>
    <w:bookmarkEnd w:id="68"/>
    <w:bookmarkStart w:name="z80" w:id="69"/>
    <w:p>
      <w:pPr>
        <w:spacing w:after="0"/>
        <w:ind w:left="0"/>
        <w:jc w:val="both"/>
      </w:pPr>
      <w:r>
        <w:rPr>
          <w:rFonts w:ascii="Times New Roman"/>
          <w:b w:val="false"/>
          <w:i w:val="false"/>
          <w:color w:val="000000"/>
          <w:sz w:val="28"/>
        </w:rPr>
        <w:t>
      34. При приеме документов на получение государственной услуги услугодателем выдается расписка о приеме заявления и соответствующих документов по форме согласно приложению 3 к настоящим Правилам либо мотивированный отказ в оказании государственной услуги.</w:t>
      </w:r>
    </w:p>
    <w:bookmarkEnd w:id="69"/>
    <w:bookmarkStart w:name="z81" w:id="70"/>
    <w:p>
      <w:pPr>
        <w:spacing w:after="0"/>
        <w:ind w:left="0"/>
        <w:jc w:val="both"/>
      </w:pPr>
      <w:r>
        <w:rPr>
          <w:rFonts w:ascii="Times New Roman"/>
          <w:b w:val="false"/>
          <w:i w:val="false"/>
          <w:color w:val="000000"/>
          <w:sz w:val="28"/>
        </w:rPr>
        <w:t>
      35. При обращении через Государственную корпорацию, услугополучателю выдается расписка о приеме документов.</w:t>
      </w:r>
    </w:p>
    <w:bookmarkEnd w:id="70"/>
    <w:bookmarkStart w:name="z82" w:id="71"/>
    <w:p>
      <w:pPr>
        <w:spacing w:after="0"/>
        <w:ind w:left="0"/>
        <w:jc w:val="both"/>
      </w:pPr>
      <w:r>
        <w:rPr>
          <w:rFonts w:ascii="Times New Roman"/>
          <w:b w:val="false"/>
          <w:i w:val="false"/>
          <w:color w:val="000000"/>
          <w:sz w:val="28"/>
        </w:rPr>
        <w:t>
      36. Сформированные заявления (с пакетом документов) направляются Государственной корпорацией услугодателю в течение одного рабочего дня со дня получения документов от услугополучателей.</w:t>
      </w:r>
    </w:p>
    <w:bookmarkEnd w:id="71"/>
    <w:bookmarkStart w:name="z83" w:id="72"/>
    <w:p>
      <w:pPr>
        <w:spacing w:after="0"/>
        <w:ind w:left="0"/>
        <w:jc w:val="both"/>
      </w:pPr>
      <w:r>
        <w:rPr>
          <w:rFonts w:ascii="Times New Roman"/>
          <w:b w:val="false"/>
          <w:i w:val="false"/>
          <w:color w:val="000000"/>
          <w:sz w:val="28"/>
        </w:rPr>
        <w:t>
      37. При предоставлении кандидатом неполного пакета документов, предусмотренных стандартом государственной услуги, и (или) документов с истекшим сроком действия работник Государственной корпорации выдает расписку об отказе в приеме документов по форме согласно приложению 4 к настоящим Правилам.</w:t>
      </w:r>
    </w:p>
    <w:bookmarkEnd w:id="72"/>
    <w:bookmarkStart w:name="z84" w:id="73"/>
    <w:p>
      <w:pPr>
        <w:spacing w:after="0"/>
        <w:ind w:left="0"/>
        <w:jc w:val="both"/>
      </w:pPr>
      <w:r>
        <w:rPr>
          <w:rFonts w:ascii="Times New Roman"/>
          <w:b w:val="false"/>
          <w:i w:val="false"/>
          <w:color w:val="000000"/>
          <w:sz w:val="28"/>
        </w:rPr>
        <w:t>
      38. При обращении в Государственную корпорацию день приема документов не входит в срок оказания государственной услуги. При этом, услугодатель представляет результат оказания государственной услуги в Государственную корпорацию за день до окончания срока оказания государственной услуги.</w:t>
      </w:r>
    </w:p>
    <w:bookmarkEnd w:id="73"/>
    <w:bookmarkStart w:name="z85" w:id="74"/>
    <w:p>
      <w:pPr>
        <w:spacing w:after="0"/>
        <w:ind w:left="0"/>
        <w:jc w:val="both"/>
      </w:pPr>
      <w:r>
        <w:rPr>
          <w:rFonts w:ascii="Times New Roman"/>
          <w:b w:val="false"/>
          <w:i w:val="false"/>
          <w:color w:val="000000"/>
          <w:sz w:val="28"/>
        </w:rPr>
        <w:t xml:space="preserve">
      39. 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установленным подпунктом 11) пункта 2 </w:t>
      </w:r>
      <w:r>
        <w:rPr>
          <w:rFonts w:ascii="Times New Roman"/>
          <w:b w:val="false"/>
          <w:i w:val="false"/>
          <w:color w:val="000000"/>
          <w:sz w:val="28"/>
        </w:rPr>
        <w:t>статьи 5</w:t>
      </w:r>
      <w:r>
        <w:rPr>
          <w:rFonts w:ascii="Times New Roman"/>
          <w:b w:val="false"/>
          <w:i w:val="false"/>
          <w:color w:val="000000"/>
          <w:sz w:val="28"/>
        </w:rPr>
        <w:t xml:space="preserve"> Закона Республики Казахстан "О государственных услугах" (далее – Закон).</w:t>
      </w:r>
    </w:p>
    <w:bookmarkEnd w:id="74"/>
    <w:bookmarkStart w:name="z86" w:id="75"/>
    <w:p>
      <w:pPr>
        <w:spacing w:after="0"/>
        <w:ind w:left="0"/>
        <w:jc w:val="both"/>
      </w:pPr>
      <w:r>
        <w:rPr>
          <w:rFonts w:ascii="Times New Roman"/>
          <w:b w:val="false"/>
          <w:i w:val="false"/>
          <w:color w:val="000000"/>
          <w:sz w:val="28"/>
        </w:rPr>
        <w:t>
      40. Рассмотрение жалобы по вопросам оказания государственных услуг производится вышестоящим административным органом, должностным лицом, уполномоченным органом по оценке и контролю за качеством оказания государственных услуг (далее – орган, рассматривающий жалобу).</w:t>
      </w:r>
    </w:p>
    <w:bookmarkEnd w:id="75"/>
    <w:bookmarkStart w:name="z87" w:id="76"/>
    <w:p>
      <w:pPr>
        <w:spacing w:after="0"/>
        <w:ind w:left="0"/>
        <w:jc w:val="both"/>
      </w:pPr>
      <w:r>
        <w:rPr>
          <w:rFonts w:ascii="Times New Roman"/>
          <w:b w:val="false"/>
          <w:i w:val="false"/>
          <w:color w:val="000000"/>
          <w:sz w:val="28"/>
        </w:rPr>
        <w:t>
      41. Жалоба подается услугодателю и (или) должностному лицу, чье решение, действие (бездействие) обжалуются.</w:t>
      </w:r>
    </w:p>
    <w:bookmarkEnd w:id="76"/>
    <w:bookmarkStart w:name="z88" w:id="77"/>
    <w:p>
      <w:pPr>
        <w:spacing w:after="0"/>
        <w:ind w:left="0"/>
        <w:jc w:val="both"/>
      </w:pPr>
      <w:r>
        <w:rPr>
          <w:rFonts w:ascii="Times New Roman"/>
          <w:b w:val="false"/>
          <w:i w:val="false"/>
          <w:color w:val="000000"/>
          <w:sz w:val="28"/>
        </w:rPr>
        <w:t>
      42. Услугодатель, должностное лицо, чье решение, действие (бездействие) обжалуются, не позднее трех рабочих дней со дня поступления жалобы направляют ее и административное дело в орган, рассматривающий жалобу.</w:t>
      </w:r>
    </w:p>
    <w:bookmarkEnd w:id="77"/>
    <w:bookmarkStart w:name="z89" w:id="78"/>
    <w:p>
      <w:pPr>
        <w:spacing w:after="0"/>
        <w:ind w:left="0"/>
        <w:jc w:val="both"/>
      </w:pPr>
      <w:r>
        <w:rPr>
          <w:rFonts w:ascii="Times New Roman"/>
          <w:b w:val="false"/>
          <w:i w:val="false"/>
          <w:color w:val="000000"/>
          <w:sz w:val="28"/>
        </w:rPr>
        <w:t>
      43. При этом услугодатель, должностное лицо, чье решение, действие (бездействие) обжалуются, не направляет жалобу в орган, рассматривающий жалобу, если он в течение трех рабочих дней примет решение либо иное административное действие, полностью удовлетворяющее требованиям, указанным в жалобе.</w:t>
      </w:r>
    </w:p>
    <w:bookmarkEnd w:id="78"/>
    <w:bookmarkStart w:name="z90" w:id="79"/>
    <w:p>
      <w:pPr>
        <w:spacing w:after="0"/>
        <w:ind w:left="0"/>
        <w:jc w:val="both"/>
      </w:pPr>
      <w:r>
        <w:rPr>
          <w:rFonts w:ascii="Times New Roman"/>
          <w:b w:val="false"/>
          <w:i w:val="false"/>
          <w:color w:val="000000"/>
          <w:sz w:val="28"/>
        </w:rPr>
        <w:t xml:space="preserve">
      44. Жалоба услугополучателя, поступившая в адрес услугодателя, в соответствии с пунктом 2 </w:t>
      </w:r>
      <w:r>
        <w:rPr>
          <w:rFonts w:ascii="Times New Roman"/>
          <w:b w:val="false"/>
          <w:i w:val="false"/>
          <w:color w:val="000000"/>
          <w:sz w:val="28"/>
        </w:rPr>
        <w:t>статьи 25</w:t>
      </w:r>
      <w:r>
        <w:rPr>
          <w:rFonts w:ascii="Times New Roman"/>
          <w:b w:val="false"/>
          <w:i w:val="false"/>
          <w:color w:val="000000"/>
          <w:sz w:val="28"/>
        </w:rPr>
        <w:t xml:space="preserve"> Закона подлежит рассмотрению в течение 5 (пяти) рабочих дней со дня ее регистрации.</w:t>
      </w:r>
    </w:p>
    <w:bookmarkEnd w:id="79"/>
    <w:bookmarkStart w:name="z91" w:id="80"/>
    <w:p>
      <w:pPr>
        <w:spacing w:after="0"/>
        <w:ind w:left="0"/>
        <w:jc w:val="both"/>
      </w:pPr>
      <w:r>
        <w:rPr>
          <w:rFonts w:ascii="Times New Roman"/>
          <w:b w:val="false"/>
          <w:i w:val="false"/>
          <w:color w:val="000000"/>
          <w:sz w:val="28"/>
        </w:rPr>
        <w:t>
      45. 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bookmarkEnd w:id="80"/>
    <w:bookmarkStart w:name="z92" w:id="81"/>
    <w:p>
      <w:pPr>
        <w:spacing w:after="0"/>
        <w:ind w:left="0"/>
        <w:jc w:val="both"/>
      </w:pPr>
      <w:r>
        <w:rPr>
          <w:rFonts w:ascii="Times New Roman"/>
          <w:b w:val="false"/>
          <w:i w:val="false"/>
          <w:color w:val="000000"/>
          <w:sz w:val="28"/>
        </w:rPr>
        <w:t>
      46. Если иное не предусмотрено законами Республики Казахстан, обжалование в суде допускается после обжалования в административном (досудебном) порядке в соответствии с пунктом 5 статьи 91 Административного процедурно-процессуального кодекса Республики Казахстан.</w:t>
      </w:r>
    </w:p>
    <w:bookmarkEnd w:id="81"/>
    <w:bookmarkStart w:name="z93" w:id="82"/>
    <w:p>
      <w:pPr>
        <w:spacing w:after="0"/>
        <w:ind w:left="0"/>
        <w:jc w:val="left"/>
      </w:pPr>
      <w:r>
        <w:rPr>
          <w:rFonts w:ascii="Times New Roman"/>
          <w:b/>
          <w:i w:val="false"/>
          <w:color w:val="000000"/>
        </w:rPr>
        <w:t xml:space="preserve"> Параграф 3. Порядок прохождения тестирования</w:t>
      </w:r>
    </w:p>
    <w:bookmarkEnd w:id="82"/>
    <w:bookmarkStart w:name="z94" w:id="83"/>
    <w:p>
      <w:pPr>
        <w:spacing w:after="0"/>
        <w:ind w:left="0"/>
        <w:jc w:val="both"/>
      </w:pPr>
      <w:r>
        <w:rPr>
          <w:rFonts w:ascii="Times New Roman"/>
          <w:b w:val="false"/>
          <w:i w:val="false"/>
          <w:color w:val="000000"/>
          <w:sz w:val="28"/>
        </w:rPr>
        <w:t>
      47. Тестирование кандидатов организовывается Республиканским государственным казенным предприятием "Национальный центр тестирования" Министерства образования и науки Республики Казахстан (далее – НЦТ) без доступа представителей государственного органа, объявившего конкурс и иных задействованных лиц.</w:t>
      </w:r>
    </w:p>
    <w:bookmarkEnd w:id="83"/>
    <w:bookmarkStart w:name="z95" w:id="84"/>
    <w:p>
      <w:pPr>
        <w:spacing w:after="0"/>
        <w:ind w:left="0"/>
        <w:jc w:val="both"/>
      </w:pPr>
      <w:r>
        <w:rPr>
          <w:rFonts w:ascii="Times New Roman"/>
          <w:b w:val="false"/>
          <w:i w:val="false"/>
          <w:color w:val="000000"/>
          <w:sz w:val="28"/>
        </w:rPr>
        <w:t>
      48. Кандидат для прохождения тестирования пишет заявление в НЦТ по форме согласно приложению 5 к настоящим Правилам.</w:t>
      </w:r>
    </w:p>
    <w:bookmarkEnd w:id="84"/>
    <w:bookmarkStart w:name="z96" w:id="85"/>
    <w:p>
      <w:pPr>
        <w:spacing w:after="0"/>
        <w:ind w:left="0"/>
        <w:jc w:val="both"/>
      </w:pPr>
      <w:r>
        <w:rPr>
          <w:rFonts w:ascii="Times New Roman"/>
          <w:b w:val="false"/>
          <w:i w:val="false"/>
          <w:color w:val="000000"/>
          <w:sz w:val="28"/>
        </w:rPr>
        <w:t>
      49. Вмешательство в процедуру тестирования кандидатов со стороны представителей государственного органа, а также третьих лиц, не имеющих отношения к процессу проведения тестирования, не допускается.</w:t>
      </w:r>
    </w:p>
    <w:bookmarkEnd w:id="85"/>
    <w:bookmarkStart w:name="z97" w:id="86"/>
    <w:p>
      <w:pPr>
        <w:spacing w:after="0"/>
        <w:ind w:left="0"/>
        <w:jc w:val="both"/>
      </w:pPr>
      <w:r>
        <w:rPr>
          <w:rFonts w:ascii="Times New Roman"/>
          <w:b w:val="false"/>
          <w:i w:val="false"/>
          <w:color w:val="000000"/>
          <w:sz w:val="28"/>
        </w:rPr>
        <w:t>
      50. При проведении тестирования привлекается независимый наблюдатель из числа представителей общественных организаций, территориального департамента по обеспечению качества в сфере образования уполномоченного органа в области образования.</w:t>
      </w:r>
    </w:p>
    <w:bookmarkEnd w:id="86"/>
    <w:bookmarkStart w:name="z98" w:id="87"/>
    <w:p>
      <w:pPr>
        <w:spacing w:after="0"/>
        <w:ind w:left="0"/>
        <w:jc w:val="both"/>
      </w:pPr>
      <w:r>
        <w:rPr>
          <w:rFonts w:ascii="Times New Roman"/>
          <w:b w:val="false"/>
          <w:i w:val="false"/>
          <w:color w:val="000000"/>
          <w:sz w:val="28"/>
        </w:rPr>
        <w:t>
      51. Тестирование проводится в электронном формате.</w:t>
      </w:r>
    </w:p>
    <w:bookmarkEnd w:id="87"/>
    <w:bookmarkStart w:name="z99" w:id="88"/>
    <w:p>
      <w:pPr>
        <w:spacing w:after="0"/>
        <w:ind w:left="0"/>
        <w:jc w:val="both"/>
      </w:pPr>
      <w:r>
        <w:rPr>
          <w:rFonts w:ascii="Times New Roman"/>
          <w:b w:val="false"/>
          <w:i w:val="false"/>
          <w:color w:val="000000"/>
          <w:sz w:val="28"/>
        </w:rPr>
        <w:t>
      52. Служба управления персоналом (кадровая служба) формирует список лиц, участвующих в тестировании по форме согласно приложению 6 к настоящим Правилам и направляет в НЦТ для проведения тестирования.</w:t>
      </w:r>
    </w:p>
    <w:bookmarkEnd w:id="88"/>
    <w:bookmarkStart w:name="z100" w:id="89"/>
    <w:p>
      <w:pPr>
        <w:spacing w:after="0"/>
        <w:ind w:left="0"/>
        <w:jc w:val="both"/>
      </w:pPr>
      <w:r>
        <w:rPr>
          <w:rFonts w:ascii="Times New Roman"/>
          <w:b w:val="false"/>
          <w:i w:val="false"/>
          <w:color w:val="000000"/>
          <w:sz w:val="28"/>
        </w:rPr>
        <w:t>
      53. В целях обеспечения прозрачности и конфиденциальности место проведения тестирования оборудуется камерами видео-аудио фиксации.</w:t>
      </w:r>
    </w:p>
    <w:bookmarkEnd w:id="89"/>
    <w:bookmarkStart w:name="z101" w:id="90"/>
    <w:p>
      <w:pPr>
        <w:spacing w:after="0"/>
        <w:ind w:left="0"/>
        <w:jc w:val="both"/>
      </w:pPr>
      <w:r>
        <w:rPr>
          <w:rFonts w:ascii="Times New Roman"/>
          <w:b w:val="false"/>
          <w:i w:val="false"/>
          <w:color w:val="000000"/>
          <w:sz w:val="28"/>
        </w:rPr>
        <w:t>
      54. При входе кандидата в здание пункта проведения тестирования производится идентификация его личности на основании документа, удостоверяющего личность.</w:t>
      </w:r>
    </w:p>
    <w:bookmarkEnd w:id="90"/>
    <w:bookmarkStart w:name="z102" w:id="91"/>
    <w:p>
      <w:pPr>
        <w:spacing w:after="0"/>
        <w:ind w:left="0"/>
        <w:jc w:val="both"/>
      </w:pPr>
      <w:r>
        <w:rPr>
          <w:rFonts w:ascii="Times New Roman"/>
          <w:b w:val="false"/>
          <w:i w:val="false"/>
          <w:color w:val="000000"/>
          <w:sz w:val="28"/>
        </w:rPr>
        <w:t>
      55. До начала тестирования ответственное лицо объясняет кандидатам правила поведения кандидатов во время тестирования.</w:t>
      </w:r>
    </w:p>
    <w:bookmarkEnd w:id="91"/>
    <w:bookmarkStart w:name="z103" w:id="92"/>
    <w:p>
      <w:pPr>
        <w:spacing w:after="0"/>
        <w:ind w:left="0"/>
        <w:jc w:val="both"/>
      </w:pPr>
      <w:r>
        <w:rPr>
          <w:rFonts w:ascii="Times New Roman"/>
          <w:b w:val="false"/>
          <w:i w:val="false"/>
          <w:color w:val="000000"/>
          <w:sz w:val="28"/>
        </w:rPr>
        <w:t xml:space="preserve">
      56. Кандидаты проходят тестирование на знание Конституции Республики Казахстан, </w:t>
      </w:r>
      <w:r>
        <w:rPr>
          <w:rFonts w:ascii="Times New Roman"/>
          <w:b w:val="false"/>
          <w:i w:val="false"/>
          <w:color w:val="000000"/>
          <w:sz w:val="28"/>
        </w:rPr>
        <w:t>Трудового</w:t>
      </w:r>
      <w:r>
        <w:rPr>
          <w:rFonts w:ascii="Times New Roman"/>
          <w:b w:val="false"/>
          <w:i w:val="false"/>
          <w:color w:val="000000"/>
          <w:sz w:val="28"/>
        </w:rPr>
        <w:t xml:space="preserve"> кодекса Республики Казахстан, </w:t>
      </w:r>
      <w:r>
        <w:rPr>
          <w:rFonts w:ascii="Times New Roman"/>
          <w:b w:val="false"/>
          <w:i w:val="false"/>
          <w:color w:val="000000"/>
          <w:sz w:val="28"/>
        </w:rPr>
        <w:t>Закона</w:t>
      </w:r>
      <w:r>
        <w:rPr>
          <w:rFonts w:ascii="Times New Roman"/>
          <w:b w:val="false"/>
          <w:i w:val="false"/>
          <w:color w:val="000000"/>
          <w:sz w:val="28"/>
        </w:rPr>
        <w:t xml:space="preserve"> Республики Казахстан "Об образовании", </w:t>
      </w:r>
      <w:r>
        <w:rPr>
          <w:rFonts w:ascii="Times New Roman"/>
          <w:b w:val="false"/>
          <w:i w:val="false"/>
          <w:color w:val="000000"/>
          <w:sz w:val="28"/>
        </w:rPr>
        <w:t>Закона</w:t>
      </w:r>
      <w:r>
        <w:rPr>
          <w:rFonts w:ascii="Times New Roman"/>
          <w:b w:val="false"/>
          <w:i w:val="false"/>
          <w:color w:val="000000"/>
          <w:sz w:val="28"/>
        </w:rPr>
        <w:t xml:space="preserve"> Республики Казахстан "О противодействии коррупции", </w:t>
      </w:r>
      <w:r>
        <w:rPr>
          <w:rFonts w:ascii="Times New Roman"/>
          <w:b w:val="false"/>
          <w:i w:val="false"/>
          <w:color w:val="000000"/>
          <w:sz w:val="28"/>
        </w:rPr>
        <w:t>Закона</w:t>
      </w:r>
      <w:r>
        <w:rPr>
          <w:rFonts w:ascii="Times New Roman"/>
          <w:b w:val="false"/>
          <w:i w:val="false"/>
          <w:color w:val="000000"/>
          <w:sz w:val="28"/>
        </w:rPr>
        <w:t xml:space="preserve"> Республики Казахстан "О статусе педагога", тестирование по направлениям "Управленческие компетенции", основы педагогики и психологии.</w:t>
      </w:r>
    </w:p>
    <w:bookmarkEnd w:id="92"/>
    <w:bookmarkStart w:name="z104" w:id="93"/>
    <w:p>
      <w:pPr>
        <w:spacing w:after="0"/>
        <w:ind w:left="0"/>
        <w:jc w:val="both"/>
      </w:pPr>
      <w:r>
        <w:rPr>
          <w:rFonts w:ascii="Times New Roman"/>
          <w:b w:val="false"/>
          <w:i w:val="false"/>
          <w:color w:val="000000"/>
          <w:sz w:val="28"/>
        </w:rPr>
        <w:t>
      57. Тестирование состоит из 100 вопросов:</w:t>
      </w:r>
    </w:p>
    <w:bookmarkEnd w:id="93"/>
    <w:bookmarkStart w:name="z105" w:id="94"/>
    <w:p>
      <w:pPr>
        <w:spacing w:after="0"/>
        <w:ind w:left="0"/>
        <w:jc w:val="both"/>
      </w:pPr>
      <w:r>
        <w:rPr>
          <w:rFonts w:ascii="Times New Roman"/>
          <w:b w:val="false"/>
          <w:i w:val="false"/>
          <w:color w:val="000000"/>
          <w:sz w:val="28"/>
        </w:rPr>
        <w:t>
      на знание законодательства – 75 вопросов;</w:t>
      </w:r>
    </w:p>
    <w:bookmarkEnd w:id="94"/>
    <w:bookmarkStart w:name="z106" w:id="95"/>
    <w:p>
      <w:pPr>
        <w:spacing w:after="0"/>
        <w:ind w:left="0"/>
        <w:jc w:val="both"/>
      </w:pPr>
      <w:r>
        <w:rPr>
          <w:rFonts w:ascii="Times New Roman"/>
          <w:b w:val="false"/>
          <w:i w:val="false"/>
          <w:color w:val="000000"/>
          <w:sz w:val="28"/>
        </w:rPr>
        <w:t>
      по направлению "Управленческие компетенции" – 15 вопросов;</w:t>
      </w:r>
    </w:p>
    <w:bookmarkEnd w:id="95"/>
    <w:bookmarkStart w:name="z107" w:id="96"/>
    <w:p>
      <w:pPr>
        <w:spacing w:after="0"/>
        <w:ind w:left="0"/>
        <w:jc w:val="both"/>
      </w:pPr>
      <w:r>
        <w:rPr>
          <w:rFonts w:ascii="Times New Roman"/>
          <w:b w:val="false"/>
          <w:i w:val="false"/>
          <w:color w:val="000000"/>
          <w:sz w:val="28"/>
        </w:rPr>
        <w:t>
      по основам педагогики и психологии – 10 вопросов.</w:t>
      </w:r>
    </w:p>
    <w:bookmarkEnd w:id="96"/>
    <w:bookmarkStart w:name="z108" w:id="97"/>
    <w:p>
      <w:pPr>
        <w:spacing w:after="0"/>
        <w:ind w:left="0"/>
        <w:jc w:val="both"/>
      </w:pPr>
      <w:r>
        <w:rPr>
          <w:rFonts w:ascii="Times New Roman"/>
          <w:b w:val="false"/>
          <w:i w:val="false"/>
          <w:color w:val="000000"/>
          <w:sz w:val="28"/>
        </w:rPr>
        <w:t>
      58. Пороговый уровень для прохождения тестирования составляет 70 % по каждому направлению.</w:t>
      </w:r>
    </w:p>
    <w:bookmarkEnd w:id="97"/>
    <w:bookmarkStart w:name="z109" w:id="98"/>
    <w:p>
      <w:pPr>
        <w:spacing w:after="0"/>
        <w:ind w:left="0"/>
        <w:jc w:val="both"/>
      </w:pPr>
      <w:r>
        <w:rPr>
          <w:rFonts w:ascii="Times New Roman"/>
          <w:b w:val="false"/>
          <w:i w:val="false"/>
          <w:color w:val="000000"/>
          <w:sz w:val="28"/>
        </w:rPr>
        <w:t>
      59. На тестирование отводится 180 минут. По завершении времени, выделенного на тестирование, программное обеспечение автоматически закрывается.</w:t>
      </w:r>
    </w:p>
    <w:bookmarkEnd w:id="98"/>
    <w:bookmarkStart w:name="z110" w:id="99"/>
    <w:p>
      <w:pPr>
        <w:spacing w:after="0"/>
        <w:ind w:left="0"/>
        <w:jc w:val="both"/>
      </w:pPr>
      <w:r>
        <w:rPr>
          <w:rFonts w:ascii="Times New Roman"/>
          <w:b w:val="false"/>
          <w:i w:val="false"/>
          <w:color w:val="000000"/>
          <w:sz w:val="28"/>
        </w:rPr>
        <w:t>
      60. Результат тестирования – сертификат о прохождении тестирования по форме согласно приложению 7 настоящих Правил направляется НЦТ в государственный орган, объявивший конкурс и в личный кабинет кандидата.</w:t>
      </w:r>
    </w:p>
    <w:bookmarkEnd w:id="99"/>
    <w:bookmarkStart w:name="z111" w:id="100"/>
    <w:p>
      <w:pPr>
        <w:spacing w:after="0"/>
        <w:ind w:left="0"/>
        <w:jc w:val="both"/>
      </w:pPr>
      <w:r>
        <w:rPr>
          <w:rFonts w:ascii="Times New Roman"/>
          <w:b w:val="false"/>
          <w:i w:val="false"/>
          <w:color w:val="000000"/>
          <w:sz w:val="28"/>
        </w:rPr>
        <w:t>
      61. Сертификат о прохождении тестирования действует в течение одного года со дня сдачи тестирования.</w:t>
      </w:r>
    </w:p>
    <w:bookmarkEnd w:id="100"/>
    <w:bookmarkStart w:name="z112" w:id="101"/>
    <w:p>
      <w:pPr>
        <w:spacing w:after="0"/>
        <w:ind w:left="0"/>
        <w:jc w:val="both"/>
      </w:pPr>
      <w:r>
        <w:rPr>
          <w:rFonts w:ascii="Times New Roman"/>
          <w:b w:val="false"/>
          <w:i w:val="false"/>
          <w:color w:val="000000"/>
          <w:sz w:val="28"/>
        </w:rPr>
        <w:t>
      62. Кандидаты, не набравшие пороговый уровень, решением конкурсной комиссии не допускаются к следующим этапам конкурса.</w:t>
      </w:r>
    </w:p>
    <w:bookmarkEnd w:id="101"/>
    <w:bookmarkStart w:name="z113" w:id="102"/>
    <w:p>
      <w:pPr>
        <w:spacing w:after="0"/>
        <w:ind w:left="0"/>
        <w:jc w:val="both"/>
      </w:pPr>
      <w:r>
        <w:rPr>
          <w:rFonts w:ascii="Times New Roman"/>
          <w:b w:val="false"/>
          <w:i w:val="false"/>
          <w:color w:val="000000"/>
          <w:sz w:val="28"/>
        </w:rPr>
        <w:t>
      63. Кандидаты, претендующие на должность руководителя организации образования, но не набравшие пороговый уровень, проходят повторное тестирование по истечении одного месяца со дня сдачи тестирования.</w:t>
      </w:r>
    </w:p>
    <w:bookmarkEnd w:id="102"/>
    <w:bookmarkStart w:name="z114" w:id="103"/>
    <w:p>
      <w:pPr>
        <w:spacing w:after="0"/>
        <w:ind w:left="0"/>
        <w:jc w:val="both"/>
      </w:pPr>
      <w:r>
        <w:rPr>
          <w:rFonts w:ascii="Times New Roman"/>
          <w:b w:val="false"/>
          <w:i w:val="false"/>
          <w:color w:val="000000"/>
          <w:sz w:val="28"/>
        </w:rPr>
        <w:t>
      64. Кандидаты, претендующие на занятие вакантной должности первого руководителя специализированных организаций образования, проходят дополнительный этап согласования в форме собеседования с Республиканским научно-практическим центром "Дарын" в течение трех рабочих дней после прохождения тестирования.</w:t>
      </w:r>
    </w:p>
    <w:bookmarkEnd w:id="103"/>
    <w:bookmarkStart w:name="z115" w:id="104"/>
    <w:p>
      <w:pPr>
        <w:spacing w:after="0"/>
        <w:ind w:left="0"/>
        <w:jc w:val="both"/>
      </w:pPr>
      <w:r>
        <w:rPr>
          <w:rFonts w:ascii="Times New Roman"/>
          <w:b w:val="false"/>
          <w:i w:val="false"/>
          <w:color w:val="000000"/>
          <w:sz w:val="28"/>
        </w:rPr>
        <w:t>
      65. Кандидаты, претендующие на занятие вакантной должности первого руководителя лицея "Білім-инновация" освобождаются от прохождения тестирования, а также согласования кандидатов с попечительским советом и проходят согласование в форме собеседования с Международным общественным фондом "Білім-инновация" в течение трех рабочих дней после рассмотрения документов на соответствие Типовым квалификационным характеристикам педагогов, а также собеседование на заседании конкурсной комиссии государственного органа, объявившего конкурс.</w:t>
      </w:r>
    </w:p>
    <w:bookmarkEnd w:id="104"/>
    <w:bookmarkStart w:name="z116" w:id="105"/>
    <w:p>
      <w:pPr>
        <w:spacing w:after="0"/>
        <w:ind w:left="0"/>
        <w:jc w:val="both"/>
      </w:pPr>
      <w:r>
        <w:rPr>
          <w:rFonts w:ascii="Times New Roman"/>
          <w:b w:val="false"/>
          <w:i w:val="false"/>
          <w:color w:val="000000"/>
          <w:sz w:val="28"/>
        </w:rPr>
        <w:t>
      66. Кандидаты, претендующие на занятие вакантной должности первого руководителя специальной организации образования, проходят дополнительный этап согласования в форме собеседования с Национальным научно-практическим центром развития специального и инклюзивного образования Министерства в течение трех рабочих дней после прохождения тестирования.</w:t>
      </w:r>
    </w:p>
    <w:bookmarkEnd w:id="105"/>
    <w:bookmarkStart w:name="z117" w:id="106"/>
    <w:p>
      <w:pPr>
        <w:spacing w:after="0"/>
        <w:ind w:left="0"/>
        <w:jc w:val="both"/>
      </w:pPr>
      <w:r>
        <w:rPr>
          <w:rFonts w:ascii="Times New Roman"/>
          <w:b w:val="false"/>
          <w:i w:val="false"/>
          <w:color w:val="000000"/>
          <w:sz w:val="28"/>
        </w:rPr>
        <w:t>
      67. Кандидаты, претендующие на занятие вакантной должности первого руководителя организации образования для детей – сирот и детей, оставшихся без попечения родителей, проходят дополнительный этап согласования в форме собеседования с Комитетом по охране прав детей Министерства в течение трех рабочих дней после прохождения тестирования.</w:t>
      </w:r>
    </w:p>
    <w:bookmarkEnd w:id="106"/>
    <w:bookmarkStart w:name="z118" w:id="107"/>
    <w:p>
      <w:pPr>
        <w:spacing w:after="0"/>
        <w:ind w:left="0"/>
        <w:jc w:val="both"/>
      </w:pPr>
      <w:r>
        <w:rPr>
          <w:rFonts w:ascii="Times New Roman"/>
          <w:b w:val="false"/>
          <w:i w:val="false"/>
          <w:color w:val="000000"/>
          <w:sz w:val="28"/>
        </w:rPr>
        <w:t>
      68. По итогам тестирования в течение двух рабочих дней служба управления персоналом (кадровая служба) государственного органа, объявившего конкурс, направляет в попечительский совет списки кандидатов, копии их резюме.</w:t>
      </w:r>
    </w:p>
    <w:bookmarkEnd w:id="107"/>
    <w:bookmarkStart w:name="z119" w:id="108"/>
    <w:p>
      <w:pPr>
        <w:spacing w:after="0"/>
        <w:ind w:left="0"/>
        <w:jc w:val="both"/>
      </w:pPr>
      <w:r>
        <w:rPr>
          <w:rFonts w:ascii="Times New Roman"/>
          <w:b w:val="false"/>
          <w:i w:val="false"/>
          <w:color w:val="000000"/>
          <w:sz w:val="28"/>
        </w:rPr>
        <w:t>
      69. Попечительский совет в течение трех рабочих дней со дня поступления документов уведомляет кандидатов о дате, времени и месте прохождения заседания попечительского совета.</w:t>
      </w:r>
    </w:p>
    <w:bookmarkEnd w:id="108"/>
    <w:bookmarkStart w:name="z120" w:id="109"/>
    <w:p>
      <w:pPr>
        <w:spacing w:after="0"/>
        <w:ind w:left="0"/>
        <w:jc w:val="both"/>
      </w:pPr>
      <w:r>
        <w:rPr>
          <w:rFonts w:ascii="Times New Roman"/>
          <w:b w:val="false"/>
          <w:i w:val="false"/>
          <w:color w:val="000000"/>
          <w:sz w:val="28"/>
        </w:rPr>
        <w:t>
      70. Попечительский совет в течение трех рабочих дней после извещения кандидатов заслушивает перспективный План развития государственной организации образования каждого кандидата на вакантную или временно вакантную должность и выносит рекомендации. Все заседания попечительского совета сопровождаются аудиовидеозаписью. Аудиовидеозаписи хранятся в организации образования в течение одного года со дня проведения первого заслушивания.</w:t>
      </w:r>
    </w:p>
    <w:bookmarkEnd w:id="109"/>
    <w:bookmarkStart w:name="z121" w:id="110"/>
    <w:p>
      <w:pPr>
        <w:spacing w:after="0"/>
        <w:ind w:left="0"/>
        <w:jc w:val="both"/>
      </w:pPr>
      <w:r>
        <w:rPr>
          <w:rFonts w:ascii="Times New Roman"/>
          <w:b w:val="false"/>
          <w:i w:val="false"/>
          <w:color w:val="000000"/>
          <w:sz w:val="28"/>
        </w:rPr>
        <w:t>
      71. Принятые рекомендации попечительского совета представляются в конкурсную комиссию на следующий рабочий день после проведения заслушивания.</w:t>
      </w:r>
    </w:p>
    <w:bookmarkEnd w:id="110"/>
    <w:bookmarkStart w:name="z122" w:id="111"/>
    <w:p>
      <w:pPr>
        <w:spacing w:after="0"/>
        <w:ind w:left="0"/>
        <w:jc w:val="left"/>
      </w:pPr>
      <w:r>
        <w:rPr>
          <w:rFonts w:ascii="Times New Roman"/>
          <w:b/>
          <w:i w:val="false"/>
          <w:color w:val="000000"/>
        </w:rPr>
        <w:t xml:space="preserve"> Параграф 4. Порядок прохождения собеседования</w:t>
      </w:r>
    </w:p>
    <w:bookmarkEnd w:id="111"/>
    <w:bookmarkStart w:name="z123" w:id="112"/>
    <w:p>
      <w:pPr>
        <w:spacing w:after="0"/>
        <w:ind w:left="0"/>
        <w:jc w:val="both"/>
      </w:pPr>
      <w:r>
        <w:rPr>
          <w:rFonts w:ascii="Times New Roman"/>
          <w:b w:val="false"/>
          <w:i w:val="false"/>
          <w:color w:val="000000"/>
          <w:sz w:val="28"/>
        </w:rPr>
        <w:t>
      72. При прохождении собеседования члены конкурсной комиссии формулируют вопросы по тематическим направлениям согласно приложению 8 к настоящим Правилам. На каждого кандидата заполняется "Оценочный лист кандидата на должность первого руководителя государственной организации образования" по форме согласно приложению 9 к настоящим Правилам.</w:t>
      </w:r>
    </w:p>
    <w:bookmarkEnd w:id="112"/>
    <w:bookmarkStart w:name="z124" w:id="113"/>
    <w:p>
      <w:pPr>
        <w:spacing w:after="0"/>
        <w:ind w:left="0"/>
        <w:jc w:val="both"/>
      </w:pPr>
      <w:r>
        <w:rPr>
          <w:rFonts w:ascii="Times New Roman"/>
          <w:b w:val="false"/>
          <w:i w:val="false"/>
          <w:color w:val="000000"/>
          <w:sz w:val="28"/>
        </w:rPr>
        <w:t>
      73. Порядок проведения собеседования определяется конкурсной комиссией самостоятельно.</w:t>
      </w:r>
    </w:p>
    <w:bookmarkEnd w:id="113"/>
    <w:bookmarkStart w:name="z125" w:id="114"/>
    <w:p>
      <w:pPr>
        <w:spacing w:after="0"/>
        <w:ind w:left="0"/>
        <w:jc w:val="both"/>
      </w:pPr>
      <w:r>
        <w:rPr>
          <w:rFonts w:ascii="Times New Roman"/>
          <w:b w:val="false"/>
          <w:i w:val="false"/>
          <w:color w:val="000000"/>
          <w:sz w:val="28"/>
        </w:rPr>
        <w:t>
      74. Кандидатов, не прошедших конкурс, государственный орган, объявивший конкурс, в течение трех рабочих дней письменно извещает об итогах конкурса.</w:t>
      </w:r>
    </w:p>
    <w:bookmarkEnd w:id="114"/>
    <w:bookmarkStart w:name="z126" w:id="115"/>
    <w:p>
      <w:pPr>
        <w:spacing w:after="0"/>
        <w:ind w:left="0"/>
        <w:jc w:val="both"/>
      </w:pPr>
      <w:r>
        <w:rPr>
          <w:rFonts w:ascii="Times New Roman"/>
          <w:b w:val="false"/>
          <w:i w:val="false"/>
          <w:color w:val="000000"/>
          <w:sz w:val="28"/>
        </w:rPr>
        <w:t>
      75. Кандидат, участвовавший в собеседовании и показавший высокий результат после победителя конкурса, рекомендуется конкурсной комиссией для зачисления в кадровый резерв на один год с момента зачисления.</w:t>
      </w:r>
    </w:p>
    <w:bookmarkEnd w:id="115"/>
    <w:bookmarkStart w:name="z127" w:id="116"/>
    <w:p>
      <w:pPr>
        <w:spacing w:after="0"/>
        <w:ind w:left="0"/>
        <w:jc w:val="both"/>
      </w:pPr>
      <w:r>
        <w:rPr>
          <w:rFonts w:ascii="Times New Roman"/>
          <w:b w:val="false"/>
          <w:i w:val="false"/>
          <w:color w:val="000000"/>
          <w:sz w:val="28"/>
        </w:rPr>
        <w:t>
      76. Кандидаты, зачисленные в кадровый резерв, при объявлении конкурса на назначение вакантных или временно вакантных должностей первых руководителей, проходят этап согласования с попечительским советом.</w:t>
      </w:r>
    </w:p>
    <w:bookmarkEnd w:id="116"/>
    <w:bookmarkStart w:name="z128" w:id="117"/>
    <w:p>
      <w:pPr>
        <w:spacing w:after="0"/>
        <w:ind w:left="0"/>
        <w:jc w:val="both"/>
      </w:pPr>
      <w:r>
        <w:rPr>
          <w:rFonts w:ascii="Times New Roman"/>
          <w:b w:val="false"/>
          <w:i w:val="false"/>
          <w:color w:val="000000"/>
          <w:sz w:val="28"/>
        </w:rPr>
        <w:t>
      77. Для участия в конкурсе на вакантные или временно вакантные должности первых руководителей дошкольных, специальных организаций образования (ПМПК, КППК, РЦ), организаций дополнительного образования, организаций образования при Комитете уголовно-исполнительной системы Министерства внутренних дел Республики Казахстан лица, зачисленные в кадровый резерв, проходят этап собеседования с конкурсной комиссией с представлением перспективного Плана развития государственной организации образования.</w:t>
      </w:r>
    </w:p>
    <w:bookmarkEnd w:id="117"/>
    <w:bookmarkStart w:name="z129" w:id="118"/>
    <w:p>
      <w:pPr>
        <w:spacing w:after="0"/>
        <w:ind w:left="0"/>
        <w:jc w:val="both"/>
      </w:pPr>
      <w:r>
        <w:rPr>
          <w:rFonts w:ascii="Times New Roman"/>
          <w:b w:val="false"/>
          <w:i w:val="false"/>
          <w:color w:val="000000"/>
          <w:sz w:val="28"/>
        </w:rPr>
        <w:t>
      78. По итогам конкурса Министерством, управлениями образования областей, городов республиканского значения и столицы, отделами образования районов (городов) заключается трудовой договор с кандидатом, получившим положительное решение конкурсной комиссии, и издается приказ о назначении.</w:t>
      </w:r>
    </w:p>
    <w:bookmarkEnd w:id="118"/>
    <w:bookmarkStart w:name="z130" w:id="119"/>
    <w:p>
      <w:pPr>
        <w:spacing w:after="0"/>
        <w:ind w:left="0"/>
        <w:jc w:val="both"/>
      </w:pPr>
      <w:r>
        <w:rPr>
          <w:rFonts w:ascii="Times New Roman"/>
          <w:b w:val="false"/>
          <w:i w:val="false"/>
          <w:color w:val="000000"/>
          <w:sz w:val="28"/>
        </w:rPr>
        <w:t>
      79. По итогам конкурса первый руководитель назначается на должность сроком на пять лет.</w:t>
      </w:r>
    </w:p>
    <w:bookmarkEnd w:id="119"/>
    <w:bookmarkStart w:name="z131" w:id="120"/>
    <w:p>
      <w:pPr>
        <w:spacing w:after="0"/>
        <w:ind w:left="0"/>
        <w:jc w:val="both"/>
      </w:pPr>
      <w:r>
        <w:rPr>
          <w:rFonts w:ascii="Times New Roman"/>
          <w:b w:val="false"/>
          <w:i w:val="false"/>
          <w:color w:val="000000"/>
          <w:sz w:val="28"/>
        </w:rPr>
        <w:t>
      80. По истечению пятилетнего срока, трудовые отношения с первым руководителем государственной организации образования регулируются в соответствии нормами трудового законодательства Республики Казахстан.</w:t>
      </w:r>
    </w:p>
    <w:bookmarkEnd w:id="120"/>
    <w:bookmarkStart w:name="z132" w:id="121"/>
    <w:p>
      <w:pPr>
        <w:spacing w:after="0"/>
        <w:ind w:left="0"/>
        <w:jc w:val="both"/>
      </w:pPr>
      <w:r>
        <w:rPr>
          <w:rFonts w:ascii="Times New Roman"/>
          <w:b w:val="false"/>
          <w:i w:val="false"/>
          <w:color w:val="000000"/>
          <w:sz w:val="28"/>
        </w:rPr>
        <w:t>
      81. Кандидаты в части, их касающейся, знакомятся с конкурсными документами и решением комиссии в течение трех рабочих дней.</w:t>
      </w:r>
    </w:p>
    <w:bookmarkEnd w:id="121"/>
    <w:bookmarkStart w:name="z133" w:id="122"/>
    <w:p>
      <w:pPr>
        <w:spacing w:after="0"/>
        <w:ind w:left="0"/>
        <w:jc w:val="both"/>
      </w:pPr>
      <w:r>
        <w:rPr>
          <w:rFonts w:ascii="Times New Roman"/>
          <w:b w:val="false"/>
          <w:i w:val="false"/>
          <w:color w:val="000000"/>
          <w:sz w:val="28"/>
        </w:rPr>
        <w:t>
      82. Документы кандидатов, не прошедших конкурс, хранятся в течение одного года в службе управления персоналом (кадровой службе) государственного органа, объявившего конкурс.</w:t>
      </w:r>
    </w:p>
    <w:bookmarkEnd w:id="122"/>
    <w:bookmarkStart w:name="z134" w:id="123"/>
    <w:p>
      <w:pPr>
        <w:spacing w:after="0"/>
        <w:ind w:left="0"/>
        <w:jc w:val="both"/>
      </w:pPr>
      <w:r>
        <w:rPr>
          <w:rFonts w:ascii="Times New Roman"/>
          <w:b w:val="false"/>
          <w:i w:val="false"/>
          <w:color w:val="000000"/>
          <w:sz w:val="28"/>
        </w:rPr>
        <w:t>
      83. При невыявлении кандидата на вакантную должность первого руководителя, решением конкурсной комиссии конкурс признается несостоявшимся.</w:t>
      </w:r>
    </w:p>
    <w:bookmarkEnd w:id="123"/>
    <w:bookmarkStart w:name="z135" w:id="124"/>
    <w:p>
      <w:pPr>
        <w:spacing w:after="0"/>
        <w:ind w:left="0"/>
        <w:jc w:val="both"/>
      </w:pPr>
      <w:r>
        <w:rPr>
          <w:rFonts w:ascii="Times New Roman"/>
          <w:b w:val="false"/>
          <w:i w:val="false"/>
          <w:color w:val="000000"/>
          <w:sz w:val="28"/>
        </w:rPr>
        <w:t>
      84. Результаты конкурса обжалуются участниками конкурса в Комитете по обеспечению качества в сфере образования и науки Министерства образования и науки Республики Казахстан или его территориальных подразделениях или в судебном порядке в течение трех месяцев c момента ознакомления с конкурсными документами и решением комиссии.</w:t>
      </w:r>
    </w:p>
    <w:bookmarkEnd w:id="124"/>
    <w:bookmarkStart w:name="z136" w:id="125"/>
    <w:p>
      <w:pPr>
        <w:spacing w:after="0"/>
        <w:ind w:left="0"/>
        <w:jc w:val="both"/>
      </w:pPr>
      <w:r>
        <w:rPr>
          <w:rFonts w:ascii="Times New Roman"/>
          <w:b w:val="false"/>
          <w:i w:val="false"/>
          <w:color w:val="000000"/>
          <w:sz w:val="28"/>
        </w:rPr>
        <w:t>
      85. Ежеквартально кадровой службой местных исполнительных органов областей, городов республиканского значения и столицы направляется отчет о результатах конкурса в Министерство.</w:t>
      </w:r>
    </w:p>
    <w:bookmarkEnd w:id="125"/>
    <w:bookmarkStart w:name="z137" w:id="126"/>
    <w:p>
      <w:pPr>
        <w:spacing w:after="0"/>
        <w:ind w:left="0"/>
        <w:jc w:val="both"/>
      </w:pPr>
      <w:r>
        <w:rPr>
          <w:rFonts w:ascii="Times New Roman"/>
          <w:b w:val="false"/>
          <w:i w:val="false"/>
          <w:color w:val="000000"/>
          <w:sz w:val="28"/>
        </w:rPr>
        <w:t xml:space="preserve">
      86. Освобождение от должности первого руководителя осуществляется по основаниям, предусмотренных </w:t>
      </w:r>
      <w:r>
        <w:rPr>
          <w:rFonts w:ascii="Times New Roman"/>
          <w:b w:val="false"/>
          <w:i w:val="false"/>
          <w:color w:val="000000"/>
          <w:sz w:val="28"/>
        </w:rPr>
        <w:t>статьей 49</w:t>
      </w:r>
      <w:r>
        <w:rPr>
          <w:rFonts w:ascii="Times New Roman"/>
          <w:b w:val="false"/>
          <w:i w:val="false"/>
          <w:color w:val="000000"/>
          <w:sz w:val="28"/>
        </w:rPr>
        <w:t xml:space="preserve"> Трудового кодекса Республики Казахстан.</w:t>
      </w:r>
    </w:p>
    <w:bookmarkEnd w:id="126"/>
    <w:bookmarkStart w:name="z138" w:id="127"/>
    <w:p>
      <w:pPr>
        <w:spacing w:after="0"/>
        <w:ind w:left="0"/>
        <w:jc w:val="both"/>
      </w:pPr>
      <w:r>
        <w:rPr>
          <w:rFonts w:ascii="Times New Roman"/>
          <w:b w:val="false"/>
          <w:i w:val="false"/>
          <w:color w:val="000000"/>
          <w:sz w:val="28"/>
        </w:rPr>
        <w:t>
      87. Освобождение от должности первого руководителя осуществляется по согласованию с областным органом управления образованием.</w:t>
      </w:r>
    </w:p>
    <w:bookmarkEnd w:id="127"/>
    <w:bookmarkStart w:name="z139" w:id="128"/>
    <w:p>
      <w:pPr>
        <w:spacing w:after="0"/>
        <w:ind w:left="0"/>
        <w:jc w:val="left"/>
      </w:pPr>
      <w:r>
        <w:rPr>
          <w:rFonts w:ascii="Times New Roman"/>
          <w:b/>
          <w:i w:val="false"/>
          <w:color w:val="000000"/>
        </w:rPr>
        <w:t xml:space="preserve"> Глава 3. Порядок назначения на должности, освобождения от должностей педагогов государственных организаций образования</w:t>
      </w:r>
    </w:p>
    <w:bookmarkEnd w:id="128"/>
    <w:bookmarkStart w:name="z140" w:id="129"/>
    <w:p>
      <w:pPr>
        <w:spacing w:after="0"/>
        <w:ind w:left="0"/>
        <w:jc w:val="left"/>
      </w:pPr>
      <w:r>
        <w:rPr>
          <w:rFonts w:ascii="Times New Roman"/>
          <w:b/>
          <w:i w:val="false"/>
          <w:color w:val="000000"/>
        </w:rPr>
        <w:t xml:space="preserve"> Параграф 1. Порядок проведения конкурса на занятие должности педагога государственной организации образования</w:t>
      </w:r>
    </w:p>
    <w:bookmarkEnd w:id="129"/>
    <w:bookmarkStart w:name="z141" w:id="130"/>
    <w:p>
      <w:pPr>
        <w:spacing w:after="0"/>
        <w:ind w:left="0"/>
        <w:jc w:val="both"/>
      </w:pPr>
      <w:r>
        <w:rPr>
          <w:rFonts w:ascii="Times New Roman"/>
          <w:b w:val="false"/>
          <w:i w:val="false"/>
          <w:color w:val="000000"/>
          <w:sz w:val="28"/>
        </w:rPr>
        <w:t>
      88. Конкурс на занятие вакантной и (или) временно вакантной должности педагога республиканской государственной организации среднего образования организуется республиканской государственной организацией среднего образования соответственно.</w:t>
      </w:r>
    </w:p>
    <w:bookmarkEnd w:id="130"/>
    <w:bookmarkStart w:name="z142" w:id="131"/>
    <w:p>
      <w:pPr>
        <w:spacing w:after="0"/>
        <w:ind w:left="0"/>
        <w:jc w:val="both"/>
      </w:pPr>
      <w:r>
        <w:rPr>
          <w:rFonts w:ascii="Times New Roman"/>
          <w:b w:val="false"/>
          <w:i w:val="false"/>
          <w:color w:val="000000"/>
          <w:sz w:val="28"/>
        </w:rPr>
        <w:t>
      89. Конкурс на занятие вакантной и (или) временно вакантной должности педагога государственной организации образования организуется государственной организацией образования, находящейся в введении местных исполнительных органов областей, городов республиканского значения и столицы.</w:t>
      </w:r>
    </w:p>
    <w:bookmarkEnd w:id="131"/>
    <w:bookmarkStart w:name="z143" w:id="132"/>
    <w:p>
      <w:pPr>
        <w:spacing w:after="0"/>
        <w:ind w:left="0"/>
        <w:jc w:val="both"/>
      </w:pPr>
      <w:r>
        <w:rPr>
          <w:rFonts w:ascii="Times New Roman"/>
          <w:b w:val="false"/>
          <w:i w:val="false"/>
          <w:color w:val="000000"/>
          <w:sz w:val="28"/>
        </w:rPr>
        <w:t>
      90. На все имеющиеся вакантные и (или) временно вакантные должности государственная организация образования проводит конкурс, за исключением малокомплектных школ.</w:t>
      </w:r>
    </w:p>
    <w:bookmarkEnd w:id="132"/>
    <w:bookmarkStart w:name="z144" w:id="133"/>
    <w:p>
      <w:pPr>
        <w:spacing w:after="0"/>
        <w:ind w:left="0"/>
        <w:jc w:val="both"/>
      </w:pPr>
      <w:r>
        <w:rPr>
          <w:rFonts w:ascii="Times New Roman"/>
          <w:b w:val="false"/>
          <w:i w:val="false"/>
          <w:color w:val="000000"/>
          <w:sz w:val="28"/>
        </w:rPr>
        <w:t>
      91. В конкурсе участвуют педагоги, соответствующие Типовым квалификационным характеристикам педагогов и предоставившие документы согласно перечню, указанному в пункте 107 настоящих Правил.</w:t>
      </w:r>
    </w:p>
    <w:bookmarkEnd w:id="133"/>
    <w:bookmarkStart w:name="z145" w:id="134"/>
    <w:p>
      <w:pPr>
        <w:spacing w:after="0"/>
        <w:ind w:left="0"/>
        <w:jc w:val="both"/>
      </w:pPr>
      <w:r>
        <w:rPr>
          <w:rFonts w:ascii="Times New Roman"/>
          <w:b w:val="false"/>
          <w:i w:val="false"/>
          <w:color w:val="000000"/>
          <w:sz w:val="28"/>
        </w:rPr>
        <w:t>
      92. Конкурс проводится на вакантную и (или) временно вакантную должность педагога с учебной нагрузкой 16 и более часов в неделю.</w:t>
      </w:r>
    </w:p>
    <w:bookmarkEnd w:id="134"/>
    <w:bookmarkStart w:name="z146" w:id="135"/>
    <w:p>
      <w:pPr>
        <w:spacing w:after="0"/>
        <w:ind w:left="0"/>
        <w:jc w:val="both"/>
      </w:pPr>
      <w:r>
        <w:rPr>
          <w:rFonts w:ascii="Times New Roman"/>
          <w:b w:val="false"/>
          <w:i w:val="false"/>
          <w:color w:val="000000"/>
          <w:sz w:val="28"/>
        </w:rPr>
        <w:t>
      93. Количество часов на каждого педагога при вакантных должностях не может быть больше полутора ставок педагога.</w:t>
      </w:r>
    </w:p>
    <w:bookmarkEnd w:id="135"/>
    <w:bookmarkStart w:name="z147" w:id="136"/>
    <w:p>
      <w:pPr>
        <w:spacing w:after="0"/>
        <w:ind w:left="0"/>
        <w:jc w:val="both"/>
      </w:pPr>
      <w:r>
        <w:rPr>
          <w:rFonts w:ascii="Times New Roman"/>
          <w:b w:val="false"/>
          <w:i w:val="false"/>
          <w:color w:val="000000"/>
          <w:sz w:val="28"/>
        </w:rPr>
        <w:t>
      94. Порядок организации конкурса включает в себя следующие этапы:</w:t>
      </w:r>
    </w:p>
    <w:bookmarkEnd w:id="136"/>
    <w:bookmarkStart w:name="z148" w:id="137"/>
    <w:p>
      <w:pPr>
        <w:spacing w:after="0"/>
        <w:ind w:left="0"/>
        <w:jc w:val="both"/>
      </w:pPr>
      <w:r>
        <w:rPr>
          <w:rFonts w:ascii="Times New Roman"/>
          <w:b w:val="false"/>
          <w:i w:val="false"/>
          <w:color w:val="000000"/>
          <w:sz w:val="28"/>
        </w:rPr>
        <w:t>
      1) публикация объявления о проведении конкурса на Интернет-ресурсе и (или) официальных аккаунтах социальных сетей организации образования и (или) органа управления образованием соответствующего уровня;</w:t>
      </w:r>
    </w:p>
    <w:bookmarkEnd w:id="137"/>
    <w:bookmarkStart w:name="z149" w:id="138"/>
    <w:p>
      <w:pPr>
        <w:spacing w:after="0"/>
        <w:ind w:left="0"/>
        <w:jc w:val="both"/>
      </w:pPr>
      <w:r>
        <w:rPr>
          <w:rFonts w:ascii="Times New Roman"/>
          <w:b w:val="false"/>
          <w:i w:val="false"/>
          <w:color w:val="000000"/>
          <w:sz w:val="28"/>
        </w:rPr>
        <w:t>
      2) определение даты и места проведения конкурса и формирование конкурсной комиссии;</w:t>
      </w:r>
    </w:p>
    <w:bookmarkEnd w:id="138"/>
    <w:bookmarkStart w:name="z150" w:id="139"/>
    <w:p>
      <w:pPr>
        <w:spacing w:after="0"/>
        <w:ind w:left="0"/>
        <w:jc w:val="both"/>
      </w:pPr>
      <w:r>
        <w:rPr>
          <w:rFonts w:ascii="Times New Roman"/>
          <w:b w:val="false"/>
          <w:i w:val="false"/>
          <w:color w:val="000000"/>
          <w:sz w:val="28"/>
        </w:rPr>
        <w:t>
      3) прием документов от кандидатов, желающих принять участие в конкурсе;</w:t>
      </w:r>
    </w:p>
    <w:bookmarkEnd w:id="139"/>
    <w:bookmarkStart w:name="z151" w:id="140"/>
    <w:p>
      <w:pPr>
        <w:spacing w:after="0"/>
        <w:ind w:left="0"/>
        <w:jc w:val="both"/>
      </w:pPr>
      <w:r>
        <w:rPr>
          <w:rFonts w:ascii="Times New Roman"/>
          <w:b w:val="false"/>
          <w:i w:val="false"/>
          <w:color w:val="000000"/>
          <w:sz w:val="28"/>
        </w:rPr>
        <w:t>
      4) рассмотрение документов кандидатов на соответствие квалификационным требованиям, утвержденными Типовыми квалификационными характеристиками педагогов;</w:t>
      </w:r>
    </w:p>
    <w:bookmarkEnd w:id="140"/>
    <w:bookmarkStart w:name="z152" w:id="141"/>
    <w:p>
      <w:pPr>
        <w:spacing w:after="0"/>
        <w:ind w:left="0"/>
        <w:jc w:val="both"/>
      </w:pPr>
      <w:r>
        <w:rPr>
          <w:rFonts w:ascii="Times New Roman"/>
          <w:b w:val="false"/>
          <w:i w:val="false"/>
          <w:color w:val="000000"/>
          <w:sz w:val="28"/>
        </w:rPr>
        <w:t>
      5) заключительное заседание конкурсной комиссии.</w:t>
      </w:r>
    </w:p>
    <w:bookmarkEnd w:id="141"/>
    <w:bookmarkStart w:name="z153" w:id="142"/>
    <w:p>
      <w:pPr>
        <w:spacing w:after="0"/>
        <w:ind w:left="0"/>
        <w:jc w:val="both"/>
      </w:pPr>
      <w:r>
        <w:rPr>
          <w:rFonts w:ascii="Times New Roman"/>
          <w:b w:val="false"/>
          <w:i w:val="false"/>
          <w:color w:val="000000"/>
          <w:sz w:val="28"/>
        </w:rPr>
        <w:t>
      95. Объявление о проведении конкурса включает следующие сведения:</w:t>
      </w:r>
    </w:p>
    <w:bookmarkEnd w:id="142"/>
    <w:bookmarkStart w:name="z154" w:id="143"/>
    <w:p>
      <w:pPr>
        <w:spacing w:after="0"/>
        <w:ind w:left="0"/>
        <w:jc w:val="both"/>
      </w:pPr>
      <w:r>
        <w:rPr>
          <w:rFonts w:ascii="Times New Roman"/>
          <w:b w:val="false"/>
          <w:i w:val="false"/>
          <w:color w:val="000000"/>
          <w:sz w:val="28"/>
        </w:rPr>
        <w:t>
      1) наименование организации образования, имеющей вакантную и (или) временно вакантную должность (часы), с указанием местонахождения, почтового адреса, номеров телефонов, адреса электронной почты;</w:t>
      </w:r>
    </w:p>
    <w:bookmarkEnd w:id="143"/>
    <w:bookmarkStart w:name="z155" w:id="144"/>
    <w:p>
      <w:pPr>
        <w:spacing w:after="0"/>
        <w:ind w:left="0"/>
        <w:jc w:val="both"/>
      </w:pPr>
      <w:r>
        <w:rPr>
          <w:rFonts w:ascii="Times New Roman"/>
          <w:b w:val="false"/>
          <w:i w:val="false"/>
          <w:color w:val="000000"/>
          <w:sz w:val="28"/>
        </w:rPr>
        <w:t>
      2) наименование вакантной и (или) временно вакантной должности с обозначением основных функциональных обязанностей, размера и условий оплаты труда;</w:t>
      </w:r>
    </w:p>
    <w:bookmarkEnd w:id="144"/>
    <w:bookmarkStart w:name="z156" w:id="145"/>
    <w:p>
      <w:pPr>
        <w:spacing w:after="0"/>
        <w:ind w:left="0"/>
        <w:jc w:val="both"/>
      </w:pPr>
      <w:r>
        <w:rPr>
          <w:rFonts w:ascii="Times New Roman"/>
          <w:b w:val="false"/>
          <w:i w:val="false"/>
          <w:color w:val="000000"/>
          <w:sz w:val="28"/>
        </w:rPr>
        <w:t>
      3) квалификационные требования, предъявляемые к кандидату, утвержденные Типовыми квалификационными характеристиками педагогов;</w:t>
      </w:r>
    </w:p>
    <w:bookmarkEnd w:id="145"/>
    <w:bookmarkStart w:name="z157" w:id="146"/>
    <w:p>
      <w:pPr>
        <w:spacing w:after="0"/>
        <w:ind w:left="0"/>
        <w:jc w:val="both"/>
      </w:pPr>
      <w:r>
        <w:rPr>
          <w:rFonts w:ascii="Times New Roman"/>
          <w:b w:val="false"/>
          <w:i w:val="false"/>
          <w:color w:val="000000"/>
          <w:sz w:val="28"/>
        </w:rPr>
        <w:t>
      4) срок приема документов, который исчисляется со следующего рабочего дня после последней публикации объявления о проведении конкурса;</w:t>
      </w:r>
    </w:p>
    <w:bookmarkEnd w:id="146"/>
    <w:bookmarkStart w:name="z158" w:id="147"/>
    <w:p>
      <w:pPr>
        <w:spacing w:after="0"/>
        <w:ind w:left="0"/>
        <w:jc w:val="both"/>
      </w:pPr>
      <w:r>
        <w:rPr>
          <w:rFonts w:ascii="Times New Roman"/>
          <w:b w:val="false"/>
          <w:i w:val="false"/>
          <w:color w:val="000000"/>
          <w:sz w:val="28"/>
        </w:rPr>
        <w:t>
      5) перечень документов;</w:t>
      </w:r>
    </w:p>
    <w:bookmarkEnd w:id="147"/>
    <w:bookmarkStart w:name="z159" w:id="148"/>
    <w:p>
      <w:pPr>
        <w:spacing w:after="0"/>
        <w:ind w:left="0"/>
        <w:jc w:val="both"/>
      </w:pPr>
      <w:r>
        <w:rPr>
          <w:rFonts w:ascii="Times New Roman"/>
          <w:b w:val="false"/>
          <w:i w:val="false"/>
          <w:color w:val="000000"/>
          <w:sz w:val="28"/>
        </w:rPr>
        <w:t>
      6) срок временно вакантной должности педагога, при проведении конкурса на временно вакантную должность;</w:t>
      </w:r>
    </w:p>
    <w:bookmarkEnd w:id="148"/>
    <w:bookmarkStart w:name="z160" w:id="149"/>
    <w:p>
      <w:pPr>
        <w:spacing w:after="0"/>
        <w:ind w:left="0"/>
        <w:jc w:val="both"/>
      </w:pPr>
      <w:r>
        <w:rPr>
          <w:rFonts w:ascii="Times New Roman"/>
          <w:b w:val="false"/>
          <w:i w:val="false"/>
          <w:color w:val="000000"/>
          <w:sz w:val="28"/>
        </w:rPr>
        <w:t>
      96. Сроки проведения конкурса и состав конкурсной комиссии определяется приказом государственной организации образования.</w:t>
      </w:r>
    </w:p>
    <w:bookmarkEnd w:id="149"/>
    <w:bookmarkStart w:name="z161" w:id="150"/>
    <w:p>
      <w:pPr>
        <w:spacing w:after="0"/>
        <w:ind w:left="0"/>
        <w:jc w:val="both"/>
      </w:pPr>
      <w:r>
        <w:rPr>
          <w:rFonts w:ascii="Times New Roman"/>
          <w:b w:val="false"/>
          <w:i w:val="false"/>
          <w:color w:val="000000"/>
          <w:sz w:val="28"/>
        </w:rPr>
        <w:t>
      97. Конкурсная комиссия является коллегиальным органом, состоящая не менее чем из пяти членов комиссии, в том числе председателя, избираемого из числа членов конкурсной комиссии. В состав конкурсной комиссии включаются представители администрации организации образования, методисты методических кабинетов (центров) соответствующего уровня или организации образования, гражданского общества сферы образования, специалисты районного (городского) отдела образования, педагоги.</w:t>
      </w:r>
    </w:p>
    <w:bookmarkEnd w:id="150"/>
    <w:bookmarkStart w:name="z162" w:id="151"/>
    <w:p>
      <w:pPr>
        <w:spacing w:after="0"/>
        <w:ind w:left="0"/>
        <w:jc w:val="both"/>
      </w:pPr>
      <w:r>
        <w:rPr>
          <w:rFonts w:ascii="Times New Roman"/>
          <w:b w:val="false"/>
          <w:i w:val="false"/>
          <w:color w:val="000000"/>
          <w:sz w:val="28"/>
        </w:rPr>
        <w:t>
      98. Допускается включение в состав конкурсной комиссии представителей других организаций образования по согласованию с ними.</w:t>
      </w:r>
    </w:p>
    <w:bookmarkEnd w:id="151"/>
    <w:bookmarkStart w:name="z163" w:id="152"/>
    <w:p>
      <w:pPr>
        <w:spacing w:after="0"/>
        <w:ind w:left="0"/>
        <w:jc w:val="both"/>
      </w:pPr>
      <w:r>
        <w:rPr>
          <w:rFonts w:ascii="Times New Roman"/>
          <w:b w:val="false"/>
          <w:i w:val="false"/>
          <w:color w:val="000000"/>
          <w:sz w:val="28"/>
        </w:rPr>
        <w:t>
      99. Секретарь конкурсной комиссии организует заседания конкурсной комиссии, не является ее членом.</w:t>
      </w:r>
    </w:p>
    <w:bookmarkEnd w:id="152"/>
    <w:bookmarkStart w:name="z164" w:id="153"/>
    <w:p>
      <w:pPr>
        <w:spacing w:after="0"/>
        <w:ind w:left="0"/>
        <w:jc w:val="both"/>
      </w:pPr>
      <w:r>
        <w:rPr>
          <w:rFonts w:ascii="Times New Roman"/>
          <w:b w:val="false"/>
          <w:i w:val="false"/>
          <w:color w:val="000000"/>
          <w:sz w:val="28"/>
        </w:rPr>
        <w:t>
      100. Замещение отсутствующих членов конкурсной комиссии не допускается.</w:t>
      </w:r>
    </w:p>
    <w:bookmarkEnd w:id="153"/>
    <w:bookmarkStart w:name="z165" w:id="154"/>
    <w:p>
      <w:pPr>
        <w:spacing w:after="0"/>
        <w:ind w:left="0"/>
        <w:jc w:val="both"/>
      </w:pPr>
      <w:r>
        <w:rPr>
          <w:rFonts w:ascii="Times New Roman"/>
          <w:b w:val="false"/>
          <w:i w:val="false"/>
          <w:color w:val="000000"/>
          <w:sz w:val="28"/>
        </w:rPr>
        <w:t>
      101. При возникновении конфликта интересов в деятельности конкурсной комиссии, состав конкурсной комиссии пересматривается.</w:t>
      </w:r>
    </w:p>
    <w:bookmarkEnd w:id="154"/>
    <w:bookmarkStart w:name="z166" w:id="155"/>
    <w:p>
      <w:pPr>
        <w:spacing w:after="0"/>
        <w:ind w:left="0"/>
        <w:jc w:val="both"/>
      </w:pPr>
      <w:r>
        <w:rPr>
          <w:rFonts w:ascii="Times New Roman"/>
          <w:b w:val="false"/>
          <w:i w:val="false"/>
          <w:color w:val="000000"/>
          <w:sz w:val="28"/>
        </w:rPr>
        <w:t>
      102. Изменение состава конкурсной комиссии осуществляется по решению руководителя организации образования.</w:t>
      </w:r>
    </w:p>
    <w:bookmarkEnd w:id="155"/>
    <w:bookmarkStart w:name="z167" w:id="156"/>
    <w:p>
      <w:pPr>
        <w:spacing w:after="0"/>
        <w:ind w:left="0"/>
        <w:jc w:val="both"/>
      </w:pPr>
      <w:r>
        <w:rPr>
          <w:rFonts w:ascii="Times New Roman"/>
          <w:b w:val="false"/>
          <w:i w:val="false"/>
          <w:color w:val="000000"/>
          <w:sz w:val="28"/>
        </w:rPr>
        <w:t>
      103. Заседания конкурсной комиссии оформляется протоколом, подписанным председателем, членами комиссии, присутствовавшими на заседании, и секретарем.</w:t>
      </w:r>
    </w:p>
    <w:bookmarkEnd w:id="156"/>
    <w:bookmarkStart w:name="z168" w:id="157"/>
    <w:p>
      <w:pPr>
        <w:spacing w:after="0"/>
        <w:ind w:left="0"/>
        <w:jc w:val="both"/>
      </w:pPr>
      <w:r>
        <w:rPr>
          <w:rFonts w:ascii="Times New Roman"/>
          <w:b w:val="false"/>
          <w:i w:val="false"/>
          <w:color w:val="000000"/>
          <w:sz w:val="28"/>
        </w:rPr>
        <w:t>
      104. Заседание конкурсной комиссии считается состоявшимся, а его решение правомочным, если на нем присутствовали не менее двух третей членов от общего состава комиссии.</w:t>
      </w:r>
    </w:p>
    <w:bookmarkEnd w:id="157"/>
    <w:bookmarkStart w:name="z169" w:id="158"/>
    <w:p>
      <w:pPr>
        <w:spacing w:after="0"/>
        <w:ind w:left="0"/>
        <w:jc w:val="both"/>
      </w:pPr>
      <w:r>
        <w:rPr>
          <w:rFonts w:ascii="Times New Roman"/>
          <w:b w:val="false"/>
          <w:i w:val="false"/>
          <w:color w:val="000000"/>
          <w:sz w:val="28"/>
        </w:rPr>
        <w:t>
      105. Заседания конкурсной комиссии сопровождается аудиовидеозаписью. Аудиовидеозаписи хранятся в организациях образования, объявившие конкурс, в течение одного года со дня проведения первого заседания.</w:t>
      </w:r>
    </w:p>
    <w:bookmarkEnd w:id="158"/>
    <w:bookmarkStart w:name="z170" w:id="159"/>
    <w:p>
      <w:pPr>
        <w:spacing w:after="0"/>
        <w:ind w:left="0"/>
        <w:jc w:val="both"/>
      </w:pPr>
      <w:r>
        <w:rPr>
          <w:rFonts w:ascii="Times New Roman"/>
          <w:b w:val="false"/>
          <w:i w:val="false"/>
          <w:color w:val="000000"/>
          <w:sz w:val="28"/>
        </w:rPr>
        <w:t>
      106. Прием документов на участие в конкурсе производится в течение семи рабочих дней со дня последней даты опубликования объявления о проведении конкурса.</w:t>
      </w:r>
    </w:p>
    <w:bookmarkEnd w:id="159"/>
    <w:bookmarkStart w:name="z171" w:id="160"/>
    <w:p>
      <w:pPr>
        <w:spacing w:after="0"/>
        <w:ind w:left="0"/>
        <w:jc w:val="both"/>
      </w:pPr>
      <w:r>
        <w:rPr>
          <w:rFonts w:ascii="Times New Roman"/>
          <w:b w:val="false"/>
          <w:i w:val="false"/>
          <w:color w:val="000000"/>
          <w:sz w:val="28"/>
        </w:rPr>
        <w:t>
      107. Лицо, изъявившее желание принять участие в конкурсе, в сроки приема документов, указанных в объявлении, направляет следующие документы в электронном или бумажном виде:</w:t>
      </w:r>
    </w:p>
    <w:bookmarkEnd w:id="160"/>
    <w:bookmarkStart w:name="z172" w:id="161"/>
    <w:p>
      <w:pPr>
        <w:spacing w:after="0"/>
        <w:ind w:left="0"/>
        <w:jc w:val="both"/>
      </w:pPr>
      <w:r>
        <w:rPr>
          <w:rFonts w:ascii="Times New Roman"/>
          <w:b w:val="false"/>
          <w:i w:val="false"/>
          <w:color w:val="000000"/>
          <w:sz w:val="28"/>
        </w:rPr>
        <w:t>
      1) заявление об участии в конкурсе с указанием перечня прилагаемых документов по форме согласно приложению 10 к настоящим Правилам;</w:t>
      </w:r>
    </w:p>
    <w:bookmarkEnd w:id="161"/>
    <w:bookmarkStart w:name="z173" w:id="162"/>
    <w:p>
      <w:pPr>
        <w:spacing w:after="0"/>
        <w:ind w:left="0"/>
        <w:jc w:val="both"/>
      </w:pPr>
      <w:r>
        <w:rPr>
          <w:rFonts w:ascii="Times New Roman"/>
          <w:b w:val="false"/>
          <w:i w:val="false"/>
          <w:color w:val="000000"/>
          <w:sz w:val="28"/>
        </w:rPr>
        <w:t>
      2) документ, удостоверяющий личность либо электронный документ из сервиса цифровых документов (для идентификации);</w:t>
      </w:r>
    </w:p>
    <w:bookmarkEnd w:id="162"/>
    <w:bookmarkStart w:name="z174" w:id="163"/>
    <w:p>
      <w:pPr>
        <w:spacing w:after="0"/>
        <w:ind w:left="0"/>
        <w:jc w:val="both"/>
      </w:pPr>
      <w:r>
        <w:rPr>
          <w:rFonts w:ascii="Times New Roman"/>
          <w:b w:val="false"/>
          <w:i w:val="false"/>
          <w:color w:val="000000"/>
          <w:sz w:val="28"/>
        </w:rPr>
        <w:t>
      3) заполненный личный листок по учету кадров (с указанием адреса фактического места жительства и контактных телефонов – при наличии);</w:t>
      </w:r>
    </w:p>
    <w:bookmarkEnd w:id="163"/>
    <w:bookmarkStart w:name="z175" w:id="164"/>
    <w:p>
      <w:pPr>
        <w:spacing w:after="0"/>
        <w:ind w:left="0"/>
        <w:jc w:val="both"/>
      </w:pPr>
      <w:r>
        <w:rPr>
          <w:rFonts w:ascii="Times New Roman"/>
          <w:b w:val="false"/>
          <w:i w:val="false"/>
          <w:color w:val="000000"/>
          <w:sz w:val="28"/>
        </w:rPr>
        <w:t>
      4) копии документов об образовании в соответствии с предъявляемыми к должности квалификационными требованиями, утвержденными Типовыми квалификационными характеристиками педагогов;</w:t>
      </w:r>
    </w:p>
    <w:bookmarkEnd w:id="164"/>
    <w:bookmarkStart w:name="z176" w:id="165"/>
    <w:p>
      <w:pPr>
        <w:spacing w:after="0"/>
        <w:ind w:left="0"/>
        <w:jc w:val="both"/>
      </w:pPr>
      <w:r>
        <w:rPr>
          <w:rFonts w:ascii="Times New Roman"/>
          <w:b w:val="false"/>
          <w:i w:val="false"/>
          <w:color w:val="000000"/>
          <w:sz w:val="28"/>
        </w:rPr>
        <w:t>
      5) копию документа, подтверждающую трудовую деятельность (при наличии);</w:t>
      </w:r>
    </w:p>
    <w:bookmarkEnd w:id="165"/>
    <w:bookmarkStart w:name="z177" w:id="166"/>
    <w:p>
      <w:pPr>
        <w:spacing w:after="0"/>
        <w:ind w:left="0"/>
        <w:jc w:val="both"/>
      </w:pPr>
      <w:r>
        <w:rPr>
          <w:rFonts w:ascii="Times New Roman"/>
          <w:b w:val="false"/>
          <w:i w:val="false"/>
          <w:color w:val="000000"/>
          <w:sz w:val="28"/>
        </w:rPr>
        <w:t xml:space="preserve">
      6) справку о состоянии здоровья по форме, утвержденной </w:t>
      </w:r>
      <w:r>
        <w:rPr>
          <w:rFonts w:ascii="Times New Roman"/>
          <w:b w:val="false"/>
          <w:i w:val="false"/>
          <w:color w:val="000000"/>
          <w:sz w:val="28"/>
        </w:rPr>
        <w:t>приказом</w:t>
      </w:r>
      <w:r>
        <w:rPr>
          <w:rFonts w:ascii="Times New Roman"/>
          <w:b w:val="false"/>
          <w:i w:val="false"/>
          <w:color w:val="000000"/>
          <w:sz w:val="28"/>
        </w:rPr>
        <w:t xml:space="preserve"> исполняющего обязанности Министра здравоохранения Республики Казахстан от 30 октября 2020 года № ҚР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21579);</w:t>
      </w:r>
    </w:p>
    <w:bookmarkEnd w:id="166"/>
    <w:bookmarkStart w:name="z178" w:id="167"/>
    <w:p>
      <w:pPr>
        <w:spacing w:after="0"/>
        <w:ind w:left="0"/>
        <w:jc w:val="both"/>
      </w:pPr>
      <w:r>
        <w:rPr>
          <w:rFonts w:ascii="Times New Roman"/>
          <w:b w:val="false"/>
          <w:i w:val="false"/>
          <w:color w:val="000000"/>
          <w:sz w:val="28"/>
        </w:rPr>
        <w:t>
      7) справку с психоневрологической организации;</w:t>
      </w:r>
    </w:p>
    <w:bookmarkEnd w:id="167"/>
    <w:bookmarkStart w:name="z179" w:id="168"/>
    <w:p>
      <w:pPr>
        <w:spacing w:after="0"/>
        <w:ind w:left="0"/>
        <w:jc w:val="both"/>
      </w:pPr>
      <w:r>
        <w:rPr>
          <w:rFonts w:ascii="Times New Roman"/>
          <w:b w:val="false"/>
          <w:i w:val="false"/>
          <w:color w:val="000000"/>
          <w:sz w:val="28"/>
        </w:rPr>
        <w:t>
      8) справку с наркологической организации;</w:t>
      </w:r>
    </w:p>
    <w:bookmarkEnd w:id="168"/>
    <w:bookmarkStart w:name="z180" w:id="169"/>
    <w:p>
      <w:pPr>
        <w:spacing w:after="0"/>
        <w:ind w:left="0"/>
        <w:jc w:val="both"/>
      </w:pPr>
      <w:r>
        <w:rPr>
          <w:rFonts w:ascii="Times New Roman"/>
          <w:b w:val="false"/>
          <w:i w:val="false"/>
          <w:color w:val="000000"/>
          <w:sz w:val="28"/>
        </w:rPr>
        <w:t>
      9) сертификат Национального квалификационного тестирования (далее - НКТ) или удостоверение о наличии квалификационной категории педагога-модератора, педагога-эксперта, педагога-исследователя, педагога-мастера (при наличии);</w:t>
      </w:r>
    </w:p>
    <w:bookmarkEnd w:id="169"/>
    <w:bookmarkStart w:name="z181" w:id="170"/>
    <w:p>
      <w:pPr>
        <w:spacing w:after="0"/>
        <w:ind w:left="0"/>
        <w:jc w:val="both"/>
      </w:pPr>
      <w:r>
        <w:rPr>
          <w:rFonts w:ascii="Times New Roman"/>
          <w:b w:val="false"/>
          <w:i w:val="false"/>
          <w:color w:val="000000"/>
          <w:sz w:val="28"/>
        </w:rPr>
        <w:t>
      10) заполненный Оценочный лист кандидата на вакантную или временно вакантную должность педагога по форме согласно приложению 11.</w:t>
      </w:r>
    </w:p>
    <w:bookmarkEnd w:id="170"/>
    <w:bookmarkStart w:name="z182" w:id="171"/>
    <w:p>
      <w:pPr>
        <w:spacing w:after="0"/>
        <w:ind w:left="0"/>
        <w:jc w:val="both"/>
      </w:pPr>
      <w:r>
        <w:rPr>
          <w:rFonts w:ascii="Times New Roman"/>
          <w:b w:val="false"/>
          <w:i w:val="false"/>
          <w:color w:val="000000"/>
          <w:sz w:val="28"/>
        </w:rPr>
        <w:t>
      108. Кандидат при наличии представляет дополнительную информацию, касающуюся его образования, опыта работы, профессионального уровня (копии документов о повышении квалификации, присвоении ученых/академических степеней и званий, научных или методических публикациях, квалификационных категорий, рекомендации от руководства предыдущего места работы).</w:t>
      </w:r>
    </w:p>
    <w:bookmarkEnd w:id="171"/>
    <w:bookmarkStart w:name="z183" w:id="172"/>
    <w:p>
      <w:pPr>
        <w:spacing w:after="0"/>
        <w:ind w:left="0"/>
        <w:jc w:val="both"/>
      </w:pPr>
      <w:r>
        <w:rPr>
          <w:rFonts w:ascii="Times New Roman"/>
          <w:b w:val="false"/>
          <w:i w:val="false"/>
          <w:color w:val="000000"/>
          <w:sz w:val="28"/>
        </w:rPr>
        <w:t>
      109. Отсутствие одного из документов, указанных в пункте 107 настоящих Правил, является основанием для возврата документов кандидату.</w:t>
      </w:r>
    </w:p>
    <w:bookmarkEnd w:id="172"/>
    <w:bookmarkStart w:name="z184" w:id="173"/>
    <w:p>
      <w:pPr>
        <w:spacing w:after="0"/>
        <w:ind w:left="0"/>
        <w:jc w:val="both"/>
      </w:pPr>
      <w:r>
        <w:rPr>
          <w:rFonts w:ascii="Times New Roman"/>
          <w:b w:val="false"/>
          <w:i w:val="false"/>
          <w:color w:val="000000"/>
          <w:sz w:val="28"/>
        </w:rPr>
        <w:t>
      110. Государственной организацией в течение трех рабочих дней после принятия документов кандидата направляется запрос о наличии либо отсутствии сведений о совершении коррупционного преступления и/или уголовного правонарушения в уполномоченный орган по правовой статистике и специальным учетам или его территориальные подразделения, а также о нарушении педагогической этики в Комитет по обеспечению качества в сфере образования и науки Министерства образования и науки Республики Казахстан.</w:t>
      </w:r>
    </w:p>
    <w:bookmarkEnd w:id="173"/>
    <w:bookmarkStart w:name="z185" w:id="174"/>
    <w:p>
      <w:pPr>
        <w:spacing w:after="0"/>
        <w:ind w:left="0"/>
        <w:jc w:val="both"/>
      </w:pPr>
      <w:r>
        <w:rPr>
          <w:rFonts w:ascii="Times New Roman"/>
          <w:b w:val="false"/>
          <w:i w:val="false"/>
          <w:color w:val="000000"/>
          <w:sz w:val="28"/>
        </w:rPr>
        <w:t>
      111. При выявлении сведений о совершении коррупционного преступления и/или уголовного правонарушения и/или нарушении норм педагогической этики, запрещающие трудоустройство в соответствии с действующим законодательством Республики Казахстан, педагог отстраняется от конкурса на любом этапе.</w:t>
      </w:r>
    </w:p>
    <w:bookmarkEnd w:id="174"/>
    <w:bookmarkStart w:name="z186" w:id="175"/>
    <w:p>
      <w:pPr>
        <w:spacing w:after="0"/>
        <w:ind w:left="0"/>
        <w:jc w:val="both"/>
      </w:pPr>
      <w:r>
        <w:rPr>
          <w:rFonts w:ascii="Times New Roman"/>
          <w:b w:val="false"/>
          <w:i w:val="false"/>
          <w:color w:val="000000"/>
          <w:sz w:val="28"/>
        </w:rPr>
        <w:t>
      112. Комиссия в течение пяти рабочих дней после даты завершения приема документов проводит рассмотрение документов кандидатов на соответствие квалификационным требованиям, утвержденными Типовыми квалификационными требованиями педагогов.</w:t>
      </w:r>
    </w:p>
    <w:bookmarkEnd w:id="175"/>
    <w:bookmarkStart w:name="z187" w:id="176"/>
    <w:p>
      <w:pPr>
        <w:spacing w:after="0"/>
        <w:ind w:left="0"/>
        <w:jc w:val="both"/>
      </w:pPr>
      <w:r>
        <w:rPr>
          <w:rFonts w:ascii="Times New Roman"/>
          <w:b w:val="false"/>
          <w:i w:val="false"/>
          <w:color w:val="000000"/>
          <w:sz w:val="28"/>
        </w:rPr>
        <w:t>
      113. По результатам рассмотрения документов кандидатов на соответствие квалификационным требованиям, конкурсная комиссия осуществляет подсчет баллов, указанных кандидатом в Оценочном листе согласно приложению 11 к настоящим Правилам.</w:t>
      </w:r>
    </w:p>
    <w:bookmarkEnd w:id="176"/>
    <w:bookmarkStart w:name="z188" w:id="177"/>
    <w:p>
      <w:pPr>
        <w:spacing w:after="0"/>
        <w:ind w:left="0"/>
        <w:jc w:val="both"/>
      </w:pPr>
      <w:r>
        <w:rPr>
          <w:rFonts w:ascii="Times New Roman"/>
          <w:b w:val="false"/>
          <w:i w:val="false"/>
          <w:color w:val="000000"/>
          <w:sz w:val="28"/>
        </w:rPr>
        <w:t>
      114. Решение по итогам конкурса принимается конкурсной комиссией на основании набранных баллов.</w:t>
      </w:r>
    </w:p>
    <w:bookmarkEnd w:id="177"/>
    <w:bookmarkStart w:name="z189" w:id="178"/>
    <w:p>
      <w:pPr>
        <w:spacing w:after="0"/>
        <w:ind w:left="0"/>
        <w:jc w:val="both"/>
      </w:pPr>
      <w:r>
        <w:rPr>
          <w:rFonts w:ascii="Times New Roman"/>
          <w:b w:val="false"/>
          <w:i w:val="false"/>
          <w:color w:val="000000"/>
          <w:sz w:val="28"/>
        </w:rPr>
        <w:t>
      115. Кандидат, получивший наибольшее количество баллов, считается прошедшим конкурс и рекомендуется первому руководителю государственной организации образования к назначению.</w:t>
      </w:r>
    </w:p>
    <w:bookmarkEnd w:id="178"/>
    <w:bookmarkStart w:name="z190" w:id="179"/>
    <w:p>
      <w:pPr>
        <w:spacing w:after="0"/>
        <w:ind w:left="0"/>
        <w:jc w:val="both"/>
      </w:pPr>
      <w:r>
        <w:rPr>
          <w:rFonts w:ascii="Times New Roman"/>
          <w:b w:val="false"/>
          <w:i w:val="false"/>
          <w:color w:val="000000"/>
          <w:sz w:val="28"/>
        </w:rPr>
        <w:t>
      116. При равном количестве баллов у кандидатов, конкурсной комиссией принимается решение о проведении собеседования, по результатам которого определяется кандидат на назначение.</w:t>
      </w:r>
    </w:p>
    <w:bookmarkEnd w:id="179"/>
    <w:bookmarkStart w:name="z191" w:id="180"/>
    <w:p>
      <w:pPr>
        <w:spacing w:after="0"/>
        <w:ind w:left="0"/>
        <w:jc w:val="both"/>
      </w:pPr>
      <w:r>
        <w:rPr>
          <w:rFonts w:ascii="Times New Roman"/>
          <w:b w:val="false"/>
          <w:i w:val="false"/>
          <w:color w:val="000000"/>
          <w:sz w:val="28"/>
        </w:rPr>
        <w:t>
      117. При несогласии с решением конкурсной комиссии любой член комиссии излагает свое мнение, которое прилагается к протоколу заседания комиссии.</w:t>
      </w:r>
    </w:p>
    <w:bookmarkEnd w:id="180"/>
    <w:bookmarkStart w:name="z192" w:id="181"/>
    <w:p>
      <w:pPr>
        <w:spacing w:after="0"/>
        <w:ind w:left="0"/>
        <w:jc w:val="both"/>
      </w:pPr>
      <w:r>
        <w:rPr>
          <w:rFonts w:ascii="Times New Roman"/>
          <w:b w:val="false"/>
          <w:i w:val="false"/>
          <w:color w:val="000000"/>
          <w:sz w:val="28"/>
        </w:rPr>
        <w:t>
      118. Решение конкурсной комиссии оформляется протоколом, который подписывается председателем и членами комиссии, а также секретарем, осуществляющим протоколирование.</w:t>
      </w:r>
    </w:p>
    <w:bookmarkEnd w:id="181"/>
    <w:bookmarkStart w:name="z193" w:id="182"/>
    <w:p>
      <w:pPr>
        <w:spacing w:after="0"/>
        <w:ind w:left="0"/>
        <w:jc w:val="both"/>
      </w:pPr>
      <w:r>
        <w:rPr>
          <w:rFonts w:ascii="Times New Roman"/>
          <w:b w:val="false"/>
          <w:i w:val="false"/>
          <w:color w:val="000000"/>
          <w:sz w:val="28"/>
        </w:rPr>
        <w:t>
      119. Кандидат, участвовавший на собеседовании, но не рекомендованный на назначение, конкурсная комиссия рекомендует к зачислению в кадровый резерв.</w:t>
      </w:r>
    </w:p>
    <w:bookmarkEnd w:id="182"/>
    <w:bookmarkStart w:name="z194" w:id="183"/>
    <w:p>
      <w:pPr>
        <w:spacing w:after="0"/>
        <w:ind w:left="0"/>
        <w:jc w:val="both"/>
      </w:pPr>
      <w:r>
        <w:rPr>
          <w:rFonts w:ascii="Times New Roman"/>
          <w:b w:val="false"/>
          <w:i w:val="false"/>
          <w:color w:val="000000"/>
          <w:sz w:val="28"/>
        </w:rPr>
        <w:t>
      120. Срок нахождения в кадровом резерве составляет один год с момента зачисления в кадровый резерв.</w:t>
      </w:r>
    </w:p>
    <w:bookmarkEnd w:id="183"/>
    <w:bookmarkStart w:name="z195" w:id="184"/>
    <w:p>
      <w:pPr>
        <w:spacing w:after="0"/>
        <w:ind w:left="0"/>
        <w:jc w:val="both"/>
      </w:pPr>
      <w:r>
        <w:rPr>
          <w:rFonts w:ascii="Times New Roman"/>
          <w:b w:val="false"/>
          <w:i w:val="false"/>
          <w:color w:val="000000"/>
          <w:sz w:val="28"/>
        </w:rPr>
        <w:t>
      121. Кандидаты, зачисленные в кадровый резерв, при объявлении конкурса проходят этап собеседования с конкурсной комиссией.</w:t>
      </w:r>
    </w:p>
    <w:bookmarkEnd w:id="184"/>
    <w:bookmarkStart w:name="z196" w:id="185"/>
    <w:p>
      <w:pPr>
        <w:spacing w:after="0"/>
        <w:ind w:left="0"/>
        <w:jc w:val="both"/>
      </w:pPr>
      <w:r>
        <w:rPr>
          <w:rFonts w:ascii="Times New Roman"/>
          <w:b w:val="false"/>
          <w:i w:val="false"/>
          <w:color w:val="000000"/>
          <w:sz w:val="28"/>
        </w:rPr>
        <w:t>
      122. Результаты конкурса объявляются на Интернет-ресурсе государственной организации образования, официальных аккаунтах социальных сетей организации в день проведения заключительного заседания конкурсной комиссии.</w:t>
      </w:r>
    </w:p>
    <w:bookmarkEnd w:id="185"/>
    <w:bookmarkStart w:name="z197" w:id="186"/>
    <w:p>
      <w:pPr>
        <w:spacing w:after="0"/>
        <w:ind w:left="0"/>
        <w:jc w:val="both"/>
      </w:pPr>
      <w:r>
        <w:rPr>
          <w:rFonts w:ascii="Times New Roman"/>
          <w:b w:val="false"/>
          <w:i w:val="false"/>
          <w:color w:val="000000"/>
          <w:sz w:val="28"/>
        </w:rPr>
        <w:t>
      123. С кандидатом, соответствующим квалификационным требованиям, утвержденными Типовыми квалификационными характеристиками педагогов и получившим положительное заключение конкурсной комиссии, руководитель организации образования заключает трудовой договор и издает приказ о приеме на работу.</w:t>
      </w:r>
    </w:p>
    <w:bookmarkEnd w:id="186"/>
    <w:bookmarkStart w:name="z198" w:id="187"/>
    <w:p>
      <w:pPr>
        <w:spacing w:after="0"/>
        <w:ind w:left="0"/>
        <w:jc w:val="both"/>
      </w:pPr>
      <w:r>
        <w:rPr>
          <w:rFonts w:ascii="Times New Roman"/>
          <w:b w:val="false"/>
          <w:i w:val="false"/>
          <w:color w:val="000000"/>
          <w:sz w:val="28"/>
        </w:rPr>
        <w:t>
      124. При отказе кандидата, получившего положительное заключение конкурсной комиссии от заключения трудового договора, руководитель организации образования заключает трудовой договор с кандидатом, рекомендованным конкурсной комиссией для зачисления в кадровый резерв.</w:t>
      </w:r>
    </w:p>
    <w:bookmarkEnd w:id="187"/>
    <w:bookmarkStart w:name="z199" w:id="188"/>
    <w:p>
      <w:pPr>
        <w:spacing w:after="0"/>
        <w:ind w:left="0"/>
        <w:jc w:val="both"/>
      </w:pPr>
      <w:r>
        <w:rPr>
          <w:rFonts w:ascii="Times New Roman"/>
          <w:b w:val="false"/>
          <w:i w:val="false"/>
          <w:color w:val="000000"/>
          <w:sz w:val="28"/>
        </w:rPr>
        <w:t>
      125. Если в результате конкурса комиссией не были выявлены кандидаты на занятие вакантной должности, конкурс признается несостоявшимся.</w:t>
      </w:r>
    </w:p>
    <w:bookmarkEnd w:id="188"/>
    <w:bookmarkStart w:name="z200" w:id="189"/>
    <w:p>
      <w:pPr>
        <w:spacing w:after="0"/>
        <w:ind w:left="0"/>
        <w:jc w:val="both"/>
      </w:pPr>
      <w:r>
        <w:rPr>
          <w:rFonts w:ascii="Times New Roman"/>
          <w:b w:val="false"/>
          <w:i w:val="false"/>
          <w:color w:val="000000"/>
          <w:sz w:val="28"/>
        </w:rPr>
        <w:t>
      126. Кандидаты в части, их касающейся, знакомятся с конкурсными документами и решением комиссии.</w:t>
      </w:r>
    </w:p>
    <w:bookmarkEnd w:id="189"/>
    <w:bookmarkStart w:name="z201" w:id="190"/>
    <w:p>
      <w:pPr>
        <w:spacing w:after="0"/>
        <w:ind w:left="0"/>
        <w:jc w:val="both"/>
      </w:pPr>
      <w:r>
        <w:rPr>
          <w:rFonts w:ascii="Times New Roman"/>
          <w:b w:val="false"/>
          <w:i w:val="false"/>
          <w:color w:val="000000"/>
          <w:sz w:val="28"/>
        </w:rPr>
        <w:t>
      127. Педагоги-совместители на ставку менее 8 часов в неделю по одному предмету принимаются на работу без конкурса.</w:t>
      </w:r>
    </w:p>
    <w:bookmarkEnd w:id="190"/>
    <w:bookmarkStart w:name="z202" w:id="191"/>
    <w:p>
      <w:pPr>
        <w:spacing w:after="0"/>
        <w:ind w:left="0"/>
        <w:jc w:val="both"/>
      </w:pPr>
      <w:r>
        <w:rPr>
          <w:rFonts w:ascii="Times New Roman"/>
          <w:b w:val="false"/>
          <w:i w:val="false"/>
          <w:color w:val="000000"/>
          <w:sz w:val="28"/>
        </w:rPr>
        <w:t>
      128. Вакантная ставка педагога-предметника, за исключением малокомплектной школы, не распределяется между педагогами.</w:t>
      </w:r>
    </w:p>
    <w:bookmarkEnd w:id="191"/>
    <w:bookmarkStart w:name="z203" w:id="192"/>
    <w:p>
      <w:pPr>
        <w:spacing w:after="0"/>
        <w:ind w:left="0"/>
        <w:jc w:val="both"/>
      </w:pPr>
      <w:r>
        <w:rPr>
          <w:rFonts w:ascii="Times New Roman"/>
          <w:b w:val="false"/>
          <w:i w:val="false"/>
          <w:color w:val="000000"/>
          <w:sz w:val="28"/>
        </w:rPr>
        <w:t>
      129. При невыявлении кандидата на вакантную должность к началу учебного года, в течение учебного года вакантные часы распределяются между педагогами организации образования и (или) принимается временно педагог и (или) педагог-совместитель.</w:t>
      </w:r>
    </w:p>
    <w:bookmarkEnd w:id="192"/>
    <w:bookmarkStart w:name="z204" w:id="193"/>
    <w:p>
      <w:pPr>
        <w:spacing w:after="0"/>
        <w:ind w:left="0"/>
        <w:jc w:val="both"/>
      </w:pPr>
      <w:r>
        <w:rPr>
          <w:rFonts w:ascii="Times New Roman"/>
          <w:b w:val="false"/>
          <w:i w:val="false"/>
          <w:color w:val="000000"/>
          <w:sz w:val="28"/>
        </w:rPr>
        <w:t>
      130. При несогласии кандидатом с решением конкурсной комиссии, результаты конкурса обжалуются в соответствии с нормами Административного процедурно-процессуального кодекса Республики Казахстан.</w:t>
      </w:r>
    </w:p>
    <w:bookmarkEnd w:id="193"/>
    <w:bookmarkStart w:name="z205" w:id="194"/>
    <w:p>
      <w:pPr>
        <w:spacing w:after="0"/>
        <w:ind w:left="0"/>
        <w:jc w:val="both"/>
      </w:pPr>
      <w:r>
        <w:rPr>
          <w:rFonts w:ascii="Times New Roman"/>
          <w:b w:val="false"/>
          <w:i w:val="false"/>
          <w:color w:val="000000"/>
          <w:sz w:val="28"/>
        </w:rPr>
        <w:t>
      131. Решение конкурсной комиссии обжалуется участниками конкурса в апелляционной комиссии вышестоящего органа или судебном порядке.</w:t>
      </w:r>
    </w:p>
    <w:bookmarkEnd w:id="194"/>
    <w:bookmarkStart w:name="z206" w:id="195"/>
    <w:p>
      <w:pPr>
        <w:spacing w:after="0"/>
        <w:ind w:left="0"/>
        <w:jc w:val="both"/>
      </w:pPr>
      <w:r>
        <w:rPr>
          <w:rFonts w:ascii="Times New Roman"/>
          <w:b w:val="false"/>
          <w:i w:val="false"/>
          <w:color w:val="000000"/>
          <w:sz w:val="28"/>
        </w:rPr>
        <w:t xml:space="preserve">
      132. Освобождение от должности педагога осуществляется по основаниям, предусмотренных </w:t>
      </w:r>
      <w:r>
        <w:rPr>
          <w:rFonts w:ascii="Times New Roman"/>
          <w:b w:val="false"/>
          <w:i w:val="false"/>
          <w:color w:val="000000"/>
          <w:sz w:val="28"/>
        </w:rPr>
        <w:t>статьей 49</w:t>
      </w:r>
      <w:r>
        <w:rPr>
          <w:rFonts w:ascii="Times New Roman"/>
          <w:b w:val="false"/>
          <w:i w:val="false"/>
          <w:color w:val="000000"/>
          <w:sz w:val="28"/>
        </w:rPr>
        <w:t xml:space="preserve"> Трудового кодекса Республики Казахстан.</w:t>
      </w:r>
    </w:p>
    <w:bookmarkEnd w:id="195"/>
    <w:bookmarkStart w:name="z207" w:id="196"/>
    <w:p>
      <w:pPr>
        <w:spacing w:after="0"/>
        <w:ind w:left="0"/>
        <w:jc w:val="both"/>
      </w:pPr>
      <w:r>
        <w:rPr>
          <w:rFonts w:ascii="Times New Roman"/>
          <w:b w:val="false"/>
          <w:i w:val="false"/>
          <w:color w:val="000000"/>
          <w:sz w:val="28"/>
        </w:rPr>
        <w:t>
      133. Освобождение педагогов государственных организаций образования осуществляется организацией образования по согласованию с отделом образования района (города областного значения).</w:t>
      </w:r>
    </w:p>
    <w:bookmarkEnd w:id="196"/>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 к Правилам</w:t>
            </w:r>
            <w:r>
              <w:br/>
            </w:r>
            <w:r>
              <w:rPr>
                <w:rFonts w:ascii="Times New Roman"/>
                <w:b w:val="false"/>
                <w:i w:val="false"/>
                <w:color w:val="000000"/>
                <w:sz w:val="20"/>
              </w:rPr>
              <w:t>назначения на должности,</w:t>
            </w:r>
            <w:r>
              <w:br/>
            </w:r>
            <w:r>
              <w:rPr>
                <w:rFonts w:ascii="Times New Roman"/>
                <w:b w:val="false"/>
                <w:i w:val="false"/>
                <w:color w:val="000000"/>
                <w:sz w:val="20"/>
              </w:rPr>
              <w:t>освобождения от должностей</w:t>
            </w:r>
            <w:r>
              <w:br/>
            </w:r>
            <w:r>
              <w:rPr>
                <w:rFonts w:ascii="Times New Roman"/>
                <w:b w:val="false"/>
                <w:i w:val="false"/>
                <w:color w:val="000000"/>
                <w:sz w:val="20"/>
              </w:rPr>
              <w:t>первых руководителей</w:t>
            </w:r>
            <w:r>
              <w:br/>
            </w:r>
            <w:r>
              <w:rPr>
                <w:rFonts w:ascii="Times New Roman"/>
                <w:b w:val="false"/>
                <w:i w:val="false"/>
                <w:color w:val="000000"/>
                <w:sz w:val="20"/>
              </w:rPr>
              <w:t>и педагогов государственных</w:t>
            </w:r>
            <w:r>
              <w:br/>
            </w:r>
            <w:r>
              <w:rPr>
                <w:rFonts w:ascii="Times New Roman"/>
                <w:b w:val="false"/>
                <w:i w:val="false"/>
                <w:color w:val="000000"/>
                <w:sz w:val="20"/>
              </w:rPr>
              <w:t>организаций образования</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61"/>
        <w:gridCol w:w="1672"/>
        <w:gridCol w:w="10067"/>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Стандарт государственной услуги "Прием документов для участия в конкурсе на назначение первых руководителей государственных организаций образования"</w:t>
            </w:r>
          </w:p>
        </w:tc>
      </w:tr>
      <w:tr>
        <w:trPr>
          <w:trHeight w:val="30" w:hRule="atLeast"/>
        </w:trPr>
        <w:tc>
          <w:tcPr>
            <w:tcW w:w="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Наименование услугодателя </w:t>
            </w:r>
          </w:p>
        </w:tc>
        <w:tc>
          <w:tcPr>
            <w:tcW w:w="100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Государственная услуга оказывается Министерством образования и науки Республики Казахстан и (или) управлениями образования областей, городов Нур-Султан, Алматы, Шымкент, отделами образования районов (городов областного значения) (далее – услугодатели) </w:t>
            </w:r>
          </w:p>
        </w:tc>
      </w:tr>
      <w:tr>
        <w:trPr>
          <w:trHeight w:val="30" w:hRule="atLeast"/>
        </w:trPr>
        <w:tc>
          <w:tcPr>
            <w:tcW w:w="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Способы предоставления государственной услуги </w:t>
            </w:r>
          </w:p>
        </w:tc>
        <w:tc>
          <w:tcPr>
            <w:tcW w:w="100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9" w:id="197"/>
          <w:p>
            <w:pPr>
              <w:spacing w:after="20"/>
              <w:ind w:left="20"/>
              <w:jc w:val="both"/>
            </w:pPr>
            <w:r>
              <w:rPr>
                <w:rFonts w:ascii="Times New Roman"/>
                <w:b w:val="false"/>
                <w:i w:val="false"/>
                <w:color w:val="000000"/>
                <w:sz w:val="20"/>
              </w:rPr>
              <w:t>
Прием документов и выдача результата для оказания государственной услуги осуществляется через: 1) канцелярию услугодателя;</w:t>
            </w:r>
          </w:p>
          <w:bookmarkEnd w:id="197"/>
          <w:p>
            <w:pPr>
              <w:spacing w:after="20"/>
              <w:ind w:left="20"/>
              <w:jc w:val="both"/>
            </w:pPr>
            <w:r>
              <w:rPr>
                <w:rFonts w:ascii="Times New Roman"/>
                <w:b w:val="false"/>
                <w:i w:val="false"/>
                <w:color w:val="000000"/>
                <w:sz w:val="20"/>
              </w:rPr>
              <w:t>
</w:t>
            </w:r>
            <w:r>
              <w:rPr>
                <w:rFonts w:ascii="Times New Roman"/>
                <w:b w:val="false"/>
                <w:i w:val="false"/>
                <w:color w:val="000000"/>
                <w:sz w:val="20"/>
              </w:rPr>
              <w:t>2) некоммерческое акционерное общество "Государственная корпорация "Правительство для граждан" (далее – Государственная корпорация);</w:t>
            </w:r>
          </w:p>
          <w:p>
            <w:pPr>
              <w:spacing w:after="20"/>
              <w:ind w:left="20"/>
              <w:jc w:val="both"/>
            </w:pPr>
            <w:r>
              <w:rPr>
                <w:rFonts w:ascii="Times New Roman"/>
                <w:b w:val="false"/>
                <w:i w:val="false"/>
                <w:color w:val="000000"/>
                <w:sz w:val="20"/>
              </w:rPr>
              <w:t>
3) веб-портал "электронного правительства" (далее - портал).</w:t>
            </w:r>
          </w:p>
        </w:tc>
      </w:tr>
      <w:tr>
        <w:trPr>
          <w:trHeight w:val="30" w:hRule="atLeast"/>
        </w:trPr>
        <w:tc>
          <w:tcPr>
            <w:tcW w:w="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100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1" w:id="198"/>
          <w:p>
            <w:pPr>
              <w:spacing w:after="20"/>
              <w:ind w:left="20"/>
              <w:jc w:val="both"/>
            </w:pPr>
            <w:r>
              <w:rPr>
                <w:rFonts w:ascii="Times New Roman"/>
                <w:b w:val="false"/>
                <w:i w:val="false"/>
                <w:color w:val="000000"/>
                <w:sz w:val="20"/>
              </w:rPr>
              <w:t>
Сроки оказания государственной услуги: 1) при обращении через услугодателя – 20 минут; 2) в Государственную корпорацию по месту нахождения услугодателя – 2 (два) рабочих дня; 3) в Государственную корпорацию не по месту нахождения услугодателя – 7 (семь) рабочих дней. При обращении в Государственную корпорацию день приема не входит в срок оказания государственной услуги;</w:t>
            </w:r>
          </w:p>
          <w:bookmarkEnd w:id="198"/>
          <w:p>
            <w:pPr>
              <w:spacing w:after="20"/>
              <w:ind w:left="20"/>
              <w:jc w:val="both"/>
            </w:pPr>
            <w:r>
              <w:rPr>
                <w:rFonts w:ascii="Times New Roman"/>
                <w:b w:val="false"/>
                <w:i w:val="false"/>
                <w:color w:val="000000"/>
                <w:sz w:val="20"/>
              </w:rPr>
              <w:t>
</w:t>
            </w:r>
            <w:r>
              <w:rPr>
                <w:rFonts w:ascii="Times New Roman"/>
                <w:b w:val="false"/>
                <w:i w:val="false"/>
                <w:color w:val="000000"/>
                <w:sz w:val="20"/>
              </w:rPr>
              <w:t>4) при обращении через портал – один рабочий день.</w:t>
            </w:r>
          </w:p>
          <w:p>
            <w:pPr>
              <w:spacing w:after="20"/>
              <w:ind w:left="20"/>
              <w:jc w:val="both"/>
            </w:pPr>
            <w:r>
              <w:rPr>
                <w:rFonts w:ascii="Times New Roman"/>
                <w:b w:val="false"/>
                <w:i w:val="false"/>
                <w:color w:val="000000"/>
                <w:sz w:val="20"/>
              </w:rPr>
              <w:t>
</w:t>
            </w:r>
            <w:r>
              <w:rPr>
                <w:rFonts w:ascii="Times New Roman"/>
                <w:b w:val="false"/>
                <w:i w:val="false"/>
                <w:color w:val="000000"/>
                <w:sz w:val="20"/>
              </w:rPr>
              <w:t>День приема не входит в срок оказания государственной услуги;</w:t>
            </w:r>
          </w:p>
          <w:p>
            <w:pPr>
              <w:spacing w:after="20"/>
              <w:ind w:left="20"/>
              <w:jc w:val="both"/>
            </w:pPr>
            <w:r>
              <w:rPr>
                <w:rFonts w:ascii="Times New Roman"/>
                <w:b w:val="false"/>
                <w:i w:val="false"/>
                <w:color w:val="000000"/>
                <w:sz w:val="20"/>
              </w:rPr>
              <w:t>
</w:t>
            </w:r>
            <w:r>
              <w:rPr>
                <w:rFonts w:ascii="Times New Roman"/>
                <w:b w:val="false"/>
                <w:i w:val="false"/>
                <w:color w:val="000000"/>
                <w:sz w:val="20"/>
              </w:rPr>
              <w:t>1) максимально допустимое время ожидания для сдачи пакета документов в Государственную корпорацию – 20 (двадцать) минут;</w:t>
            </w:r>
          </w:p>
          <w:p>
            <w:pPr>
              <w:spacing w:after="20"/>
              <w:ind w:left="20"/>
              <w:jc w:val="both"/>
            </w:pPr>
            <w:r>
              <w:rPr>
                <w:rFonts w:ascii="Times New Roman"/>
                <w:b w:val="false"/>
                <w:i w:val="false"/>
                <w:color w:val="000000"/>
                <w:sz w:val="20"/>
              </w:rPr>
              <w:t>
2) максимально допустимое время обслуживания услугополучателя в Государственной корпорации – 20 (двадцать) минут.</w:t>
            </w:r>
          </w:p>
        </w:tc>
      </w:tr>
      <w:tr>
        <w:trPr>
          <w:trHeight w:val="30" w:hRule="atLeast"/>
        </w:trPr>
        <w:tc>
          <w:tcPr>
            <w:tcW w:w="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w:t>
            </w:r>
          </w:p>
        </w:tc>
        <w:tc>
          <w:tcPr>
            <w:tcW w:w="100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5" w:id="199"/>
          <w:p>
            <w:pPr>
              <w:spacing w:after="20"/>
              <w:ind w:left="20"/>
              <w:jc w:val="both"/>
            </w:pPr>
            <w:r>
              <w:rPr>
                <w:rFonts w:ascii="Times New Roman"/>
                <w:b w:val="false"/>
                <w:i w:val="false"/>
                <w:color w:val="000000"/>
                <w:sz w:val="20"/>
              </w:rPr>
              <w:t>
Электронная (частично автоматизированная)</w:t>
            </w:r>
          </w:p>
          <w:bookmarkEnd w:id="199"/>
          <w:p>
            <w:pPr>
              <w:spacing w:after="20"/>
              <w:ind w:left="20"/>
              <w:jc w:val="both"/>
            </w:pPr>
            <w:r>
              <w:rPr>
                <w:rFonts w:ascii="Times New Roman"/>
                <w:b w:val="false"/>
                <w:i w:val="false"/>
                <w:color w:val="000000"/>
                <w:sz w:val="20"/>
              </w:rPr>
              <w:t>
/бумажная</w:t>
            </w:r>
          </w:p>
        </w:tc>
      </w:tr>
      <w:tr>
        <w:trPr>
          <w:trHeight w:val="30" w:hRule="atLeast"/>
        </w:trPr>
        <w:tc>
          <w:tcPr>
            <w:tcW w:w="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100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6" w:id="200"/>
          <w:p>
            <w:pPr>
              <w:spacing w:after="20"/>
              <w:ind w:left="20"/>
              <w:jc w:val="both"/>
            </w:pPr>
            <w:r>
              <w:rPr>
                <w:rFonts w:ascii="Times New Roman"/>
                <w:b w:val="false"/>
                <w:i w:val="false"/>
                <w:color w:val="000000"/>
                <w:sz w:val="20"/>
              </w:rPr>
              <w:t>
При оказании государственной услуги бумажно - выдача расписки о приеме документов на участие в конкурсе по форме согласно приложению 3 к настоящим Правилам, либо мотивированный отказ в оказании государственной услуги.</w:t>
            </w:r>
          </w:p>
          <w:bookmarkEnd w:id="200"/>
          <w:p>
            <w:pPr>
              <w:spacing w:after="20"/>
              <w:ind w:left="20"/>
              <w:jc w:val="both"/>
            </w:pPr>
            <w:r>
              <w:rPr>
                <w:rFonts w:ascii="Times New Roman"/>
                <w:b w:val="false"/>
                <w:i w:val="false"/>
                <w:color w:val="000000"/>
                <w:sz w:val="20"/>
              </w:rPr>
              <w:t>
При обращении электронно в "личный кабинет" услугополучателя приходит уведомление о приеме документов на участие в конкурсе в форме электронного документа, подписанного ЭЦП уполномоченного лица услугодателя либо мотивированный отказ</w:t>
            </w:r>
          </w:p>
        </w:tc>
      </w:tr>
      <w:tr>
        <w:trPr>
          <w:trHeight w:val="30" w:hRule="atLeast"/>
        </w:trPr>
        <w:tc>
          <w:tcPr>
            <w:tcW w:w="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100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бесплатно </w:t>
            </w:r>
          </w:p>
        </w:tc>
      </w:tr>
      <w:tr>
        <w:trPr>
          <w:trHeight w:val="30" w:hRule="atLeast"/>
        </w:trPr>
        <w:tc>
          <w:tcPr>
            <w:tcW w:w="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100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7" w:id="201"/>
          <w:p>
            <w:pPr>
              <w:spacing w:after="20"/>
              <w:ind w:left="20"/>
              <w:jc w:val="both"/>
            </w:pPr>
            <w:r>
              <w:rPr>
                <w:rFonts w:ascii="Times New Roman"/>
                <w:b w:val="false"/>
                <w:i w:val="false"/>
                <w:color w:val="000000"/>
                <w:sz w:val="20"/>
              </w:rPr>
              <w:t>
1) услугодатель - с понедельника по пятницу с 9.00 до 18.30 часов, перерыв на обед с 13.00 до 14.30 часов, кроме выходных и праздничных дней, в соответствии с трудовым законодательством Республики Казахстан. Прием документов и выдача результата оказания государственной услуги у услугодателя осуществляется с 9.00 часов до 17.30 часов с перерывом на обед с 13.00 до 14.30 часов.</w:t>
            </w:r>
          </w:p>
          <w:bookmarkEnd w:id="201"/>
          <w:p>
            <w:pPr>
              <w:spacing w:after="20"/>
              <w:ind w:left="20"/>
              <w:jc w:val="both"/>
            </w:pPr>
            <w:r>
              <w:rPr>
                <w:rFonts w:ascii="Times New Roman"/>
                <w:b w:val="false"/>
                <w:i w:val="false"/>
                <w:color w:val="000000"/>
                <w:sz w:val="20"/>
              </w:rPr>
              <w:t>
</w:t>
            </w:r>
            <w:r>
              <w:rPr>
                <w:rFonts w:ascii="Times New Roman"/>
                <w:b w:val="false"/>
                <w:i w:val="false"/>
                <w:color w:val="000000"/>
                <w:sz w:val="20"/>
              </w:rPr>
              <w:t>Государственная услуга оказывается в порядке очереди, без предварительной записи и ускоренного обслуживания.</w:t>
            </w:r>
          </w:p>
          <w:p>
            <w:pPr>
              <w:spacing w:after="20"/>
              <w:ind w:left="20"/>
              <w:jc w:val="both"/>
            </w:pPr>
            <w:r>
              <w:rPr>
                <w:rFonts w:ascii="Times New Roman"/>
                <w:b w:val="false"/>
                <w:i w:val="false"/>
                <w:color w:val="000000"/>
                <w:sz w:val="20"/>
              </w:rPr>
              <w:t>
</w:t>
            </w:r>
            <w:r>
              <w:rPr>
                <w:rFonts w:ascii="Times New Roman"/>
                <w:b w:val="false"/>
                <w:i w:val="false"/>
                <w:color w:val="000000"/>
                <w:sz w:val="20"/>
              </w:rPr>
              <w:t>2) Государственная корпорация – с понедельника по субботу включительно, в соответствии с установленным графиком работы с 9.00 часов до 20.00 часов без перерыва на обед, за исключением воскресенья и праздничных дней, согласно трудовому законодательству Республики Казахстан. Прием осуществляется в порядке "электронной" очереди, по выбору услугополучателя без ускоренного обслуживания, возможно бронирование электронной очереди посредством портала.</w:t>
            </w:r>
          </w:p>
          <w:p>
            <w:pPr>
              <w:spacing w:after="20"/>
              <w:ind w:left="20"/>
              <w:jc w:val="both"/>
            </w:pPr>
            <w:r>
              <w:rPr>
                <w:rFonts w:ascii="Times New Roman"/>
                <w:b w:val="false"/>
                <w:i w:val="false"/>
                <w:color w:val="000000"/>
                <w:sz w:val="20"/>
              </w:rPr>
              <w:t>
</w:t>
            </w:r>
            <w:r>
              <w:rPr>
                <w:rFonts w:ascii="Times New Roman"/>
                <w:b w:val="false"/>
                <w:i w:val="false"/>
                <w:color w:val="000000"/>
                <w:sz w:val="20"/>
              </w:rPr>
              <w:t>3) портал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Трудовому кодексу, прием заявлений и выдача результатов оказания государственной услуги осуществляется следующим рабочим днем).</w:t>
            </w:r>
          </w:p>
          <w:p>
            <w:pPr>
              <w:spacing w:after="20"/>
              <w:ind w:left="20"/>
              <w:jc w:val="both"/>
            </w:pPr>
            <w:r>
              <w:rPr>
                <w:rFonts w:ascii="Times New Roman"/>
                <w:b w:val="false"/>
                <w:i w:val="false"/>
                <w:color w:val="000000"/>
                <w:sz w:val="20"/>
              </w:rPr>
              <w:t>
</w:t>
            </w:r>
            <w:r>
              <w:rPr>
                <w:rFonts w:ascii="Times New Roman"/>
                <w:b w:val="false"/>
                <w:i w:val="false"/>
                <w:color w:val="000000"/>
                <w:sz w:val="20"/>
              </w:rPr>
              <w:t>Адреса мест оказания государственной услуги размещены на:</w:t>
            </w:r>
          </w:p>
          <w:p>
            <w:pPr>
              <w:spacing w:after="20"/>
              <w:ind w:left="20"/>
              <w:jc w:val="both"/>
            </w:pPr>
            <w:r>
              <w:rPr>
                <w:rFonts w:ascii="Times New Roman"/>
                <w:b w:val="false"/>
                <w:i w:val="false"/>
                <w:color w:val="000000"/>
                <w:sz w:val="20"/>
              </w:rPr>
              <w:t>
</w:t>
            </w:r>
            <w:r>
              <w:rPr>
                <w:rFonts w:ascii="Times New Roman"/>
                <w:b w:val="false"/>
                <w:i w:val="false"/>
                <w:color w:val="000000"/>
                <w:sz w:val="20"/>
              </w:rPr>
              <w:t>1) Интернет-ресурсе услугодателя, официальных аккаунтах социальных сетей;</w:t>
            </w:r>
          </w:p>
          <w:p>
            <w:pPr>
              <w:spacing w:after="20"/>
              <w:ind w:left="20"/>
              <w:jc w:val="both"/>
            </w:pPr>
            <w:r>
              <w:rPr>
                <w:rFonts w:ascii="Times New Roman"/>
                <w:b w:val="false"/>
                <w:i w:val="false"/>
                <w:color w:val="000000"/>
                <w:sz w:val="20"/>
              </w:rPr>
              <w:t>
2) портале www.egov.kz.</w:t>
            </w:r>
          </w:p>
        </w:tc>
      </w:tr>
      <w:tr>
        <w:trPr>
          <w:trHeight w:val="30" w:hRule="atLeast"/>
        </w:trPr>
        <w:tc>
          <w:tcPr>
            <w:tcW w:w="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100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3" w:id="202"/>
          <w:p>
            <w:pPr>
              <w:spacing w:after="20"/>
              <w:ind w:left="20"/>
              <w:jc w:val="both"/>
            </w:pPr>
            <w:r>
              <w:rPr>
                <w:rFonts w:ascii="Times New Roman"/>
                <w:b w:val="false"/>
                <w:i w:val="false"/>
                <w:color w:val="000000"/>
                <w:sz w:val="20"/>
              </w:rPr>
              <w:t xml:space="preserve">
Услугополучатель подает в канцелярию услугодателя либо в Государственную корпорацию, либо на портал следующие документы: </w:t>
            </w:r>
          </w:p>
          <w:bookmarkEnd w:id="202"/>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1) заявление по форме согласно приложению 5 к настоящим Правилам; </w:t>
            </w:r>
          </w:p>
          <w:p>
            <w:pPr>
              <w:spacing w:after="20"/>
              <w:ind w:left="20"/>
              <w:jc w:val="both"/>
            </w:pPr>
            <w:r>
              <w:rPr>
                <w:rFonts w:ascii="Times New Roman"/>
                <w:b w:val="false"/>
                <w:i w:val="false"/>
                <w:color w:val="000000"/>
                <w:sz w:val="20"/>
              </w:rPr>
              <w:t>
</w:t>
            </w:r>
            <w:r>
              <w:rPr>
                <w:rFonts w:ascii="Times New Roman"/>
                <w:b w:val="false"/>
                <w:i w:val="false"/>
                <w:color w:val="000000"/>
                <w:sz w:val="20"/>
              </w:rPr>
              <w:t>2) документ, удостоверяющий личность либо электронный документ из сервиса цифровых документов (для идентификации);</w:t>
            </w:r>
          </w:p>
          <w:p>
            <w:pPr>
              <w:spacing w:after="20"/>
              <w:ind w:left="20"/>
              <w:jc w:val="both"/>
            </w:pPr>
            <w:r>
              <w:rPr>
                <w:rFonts w:ascii="Times New Roman"/>
                <w:b w:val="false"/>
                <w:i w:val="false"/>
                <w:color w:val="000000"/>
                <w:sz w:val="20"/>
              </w:rPr>
              <w:t>
</w:t>
            </w:r>
            <w:r>
              <w:rPr>
                <w:rFonts w:ascii="Times New Roman"/>
                <w:b w:val="false"/>
                <w:i w:val="false"/>
                <w:color w:val="000000"/>
                <w:sz w:val="20"/>
              </w:rPr>
              <w:t>3) личный листок по учету кадров и фото;</w:t>
            </w:r>
          </w:p>
          <w:p>
            <w:pPr>
              <w:spacing w:after="20"/>
              <w:ind w:left="20"/>
              <w:jc w:val="both"/>
            </w:pPr>
            <w:r>
              <w:rPr>
                <w:rFonts w:ascii="Times New Roman"/>
                <w:b w:val="false"/>
                <w:i w:val="false"/>
                <w:color w:val="000000"/>
                <w:sz w:val="20"/>
              </w:rPr>
              <w:t>
</w:t>
            </w:r>
            <w:r>
              <w:rPr>
                <w:rFonts w:ascii="Times New Roman"/>
                <w:b w:val="false"/>
                <w:i w:val="false"/>
                <w:color w:val="000000"/>
                <w:sz w:val="20"/>
              </w:rPr>
              <w:t>4) копию документа государственного образца об образовании;</w:t>
            </w:r>
          </w:p>
          <w:p>
            <w:pPr>
              <w:spacing w:after="20"/>
              <w:ind w:left="20"/>
              <w:jc w:val="both"/>
            </w:pPr>
            <w:r>
              <w:rPr>
                <w:rFonts w:ascii="Times New Roman"/>
                <w:b w:val="false"/>
                <w:i w:val="false"/>
                <w:color w:val="000000"/>
                <w:sz w:val="20"/>
              </w:rPr>
              <w:t>
</w:t>
            </w:r>
            <w:r>
              <w:rPr>
                <w:rFonts w:ascii="Times New Roman"/>
                <w:b w:val="false"/>
                <w:i w:val="false"/>
                <w:color w:val="000000"/>
                <w:sz w:val="20"/>
              </w:rPr>
              <w:t>5) копию документа, подтверждающего трудовую деятельность;</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6) справку о состоянии здоровья по форме, утвержденной </w:t>
            </w:r>
            <w:r>
              <w:rPr>
                <w:rFonts w:ascii="Times New Roman"/>
                <w:b w:val="false"/>
                <w:i w:val="false"/>
                <w:color w:val="000000"/>
                <w:sz w:val="20"/>
              </w:rPr>
              <w:t>приказом</w:t>
            </w:r>
            <w:r>
              <w:rPr>
                <w:rFonts w:ascii="Times New Roman"/>
                <w:b w:val="false"/>
                <w:i w:val="false"/>
                <w:color w:val="000000"/>
                <w:sz w:val="20"/>
              </w:rPr>
              <w:t xml:space="preserve"> исполняющего обязанности Министра здравоохранения Республики Казахстан от 30 октября 2020 года № ҚР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21579);</w:t>
            </w:r>
          </w:p>
          <w:p>
            <w:pPr>
              <w:spacing w:after="20"/>
              <w:ind w:left="20"/>
              <w:jc w:val="both"/>
            </w:pPr>
            <w:r>
              <w:rPr>
                <w:rFonts w:ascii="Times New Roman"/>
                <w:b w:val="false"/>
                <w:i w:val="false"/>
                <w:color w:val="000000"/>
                <w:sz w:val="20"/>
              </w:rPr>
              <w:t>
</w:t>
            </w:r>
            <w:r>
              <w:rPr>
                <w:rFonts w:ascii="Times New Roman"/>
                <w:b w:val="false"/>
                <w:i w:val="false"/>
                <w:color w:val="000000"/>
                <w:sz w:val="20"/>
              </w:rPr>
              <w:t>7) справку с психоневрологической организации;</w:t>
            </w:r>
          </w:p>
          <w:p>
            <w:pPr>
              <w:spacing w:after="20"/>
              <w:ind w:left="20"/>
              <w:jc w:val="both"/>
            </w:pPr>
            <w:r>
              <w:rPr>
                <w:rFonts w:ascii="Times New Roman"/>
                <w:b w:val="false"/>
                <w:i w:val="false"/>
                <w:color w:val="000000"/>
                <w:sz w:val="20"/>
              </w:rPr>
              <w:t>
</w:t>
            </w:r>
            <w:r>
              <w:rPr>
                <w:rFonts w:ascii="Times New Roman"/>
                <w:b w:val="false"/>
                <w:i w:val="false"/>
                <w:color w:val="000000"/>
                <w:sz w:val="20"/>
              </w:rPr>
              <w:t>8) справку с наркологической организации;</w:t>
            </w:r>
          </w:p>
          <w:p>
            <w:pPr>
              <w:spacing w:after="20"/>
              <w:ind w:left="20"/>
              <w:jc w:val="both"/>
            </w:pPr>
            <w:r>
              <w:rPr>
                <w:rFonts w:ascii="Times New Roman"/>
                <w:b w:val="false"/>
                <w:i w:val="false"/>
                <w:color w:val="000000"/>
                <w:sz w:val="20"/>
              </w:rPr>
              <w:t>
</w:t>
            </w:r>
            <w:r>
              <w:rPr>
                <w:rFonts w:ascii="Times New Roman"/>
                <w:b w:val="false"/>
                <w:i w:val="false"/>
                <w:color w:val="000000"/>
                <w:sz w:val="20"/>
              </w:rPr>
              <w:t>9) сертификат квалификационного тестирования;</w:t>
            </w:r>
          </w:p>
          <w:p>
            <w:pPr>
              <w:spacing w:after="20"/>
              <w:ind w:left="20"/>
              <w:jc w:val="both"/>
            </w:pPr>
            <w:r>
              <w:rPr>
                <w:rFonts w:ascii="Times New Roman"/>
                <w:b w:val="false"/>
                <w:i w:val="false"/>
                <w:color w:val="000000"/>
                <w:sz w:val="20"/>
              </w:rPr>
              <w:t>
</w:t>
            </w:r>
            <w:r>
              <w:rPr>
                <w:rFonts w:ascii="Times New Roman"/>
                <w:b w:val="false"/>
                <w:i w:val="false"/>
                <w:color w:val="000000"/>
                <w:sz w:val="20"/>
              </w:rPr>
              <w:t>10) перспективный План развития организации образования;</w:t>
            </w:r>
          </w:p>
          <w:p>
            <w:pPr>
              <w:spacing w:after="20"/>
              <w:ind w:left="20"/>
              <w:jc w:val="both"/>
            </w:pPr>
            <w:r>
              <w:rPr>
                <w:rFonts w:ascii="Times New Roman"/>
                <w:b w:val="false"/>
                <w:i w:val="false"/>
                <w:color w:val="000000"/>
                <w:sz w:val="20"/>
              </w:rPr>
              <w:t>
</w:t>
            </w:r>
            <w:r>
              <w:rPr>
                <w:rFonts w:ascii="Times New Roman"/>
                <w:b w:val="false"/>
                <w:i w:val="false"/>
                <w:color w:val="000000"/>
                <w:sz w:val="20"/>
              </w:rPr>
              <w:t>11) резюме</w:t>
            </w:r>
          </w:p>
          <w:p>
            <w:pPr>
              <w:spacing w:after="20"/>
              <w:ind w:left="20"/>
              <w:jc w:val="both"/>
            </w:pPr>
            <w:r>
              <w:rPr>
                <w:rFonts w:ascii="Times New Roman"/>
                <w:b w:val="false"/>
                <w:i w:val="false"/>
                <w:color w:val="000000"/>
                <w:sz w:val="20"/>
              </w:rPr>
              <w:t>
</w:t>
            </w:r>
            <w:r>
              <w:rPr>
                <w:rFonts w:ascii="Times New Roman"/>
                <w:b w:val="false"/>
                <w:i w:val="false"/>
                <w:color w:val="000000"/>
                <w:sz w:val="20"/>
              </w:rPr>
              <w:t>Для участия в конкурсе кандидат предоставляет дополнительно на рассмотрение государственному органу, объявившему конкурс, материалы о его профессиональных достижениях, повышении квалификации, научных исследованиях, обобщении собственного педагогического опыта, наградах, информацию о достижении показателей эффективности (при их наличии). Представление документов, указанных в подпунктах 4), 5), 6) 7), 8) 9) не требуется при наличии у услугодателя возможности их получения из соответствующих информационных систем. Документы, указанные в подпунктах 4), 5) заверяются службой управления персоналом (кадровой службой) с места работы или ответственным работником организации образования и заверяется печатью.</w:t>
            </w:r>
          </w:p>
          <w:p>
            <w:pPr>
              <w:spacing w:after="20"/>
              <w:ind w:left="20"/>
              <w:jc w:val="both"/>
            </w:pPr>
            <w:r>
              <w:rPr>
                <w:rFonts w:ascii="Times New Roman"/>
                <w:b w:val="false"/>
                <w:i w:val="false"/>
                <w:color w:val="000000"/>
                <w:sz w:val="20"/>
              </w:rPr>
              <w:t>
Услугодатель и работник Государственной корпорации получает согласие услугополучателя на использование сведений, составляющих охраняемую законом тайну, содержащихся в информационных системах, при оказании государственных услуг, если иное не предусмотрено законами Республики Казахстан.</w:t>
            </w:r>
          </w:p>
        </w:tc>
      </w:tr>
      <w:tr>
        <w:trPr>
          <w:trHeight w:val="30" w:hRule="atLeast"/>
        </w:trPr>
        <w:tc>
          <w:tcPr>
            <w:tcW w:w="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100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6" w:id="203"/>
          <w:p>
            <w:pPr>
              <w:spacing w:after="20"/>
              <w:ind w:left="20"/>
              <w:jc w:val="both"/>
            </w:pPr>
            <w:r>
              <w:rPr>
                <w:rFonts w:ascii="Times New Roman"/>
                <w:b w:val="false"/>
                <w:i w:val="false"/>
                <w:color w:val="000000"/>
                <w:sz w:val="20"/>
              </w:rPr>
              <w:t>
1)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bookmarkEnd w:id="203"/>
          <w:p>
            <w:pPr>
              <w:spacing w:after="20"/>
              <w:ind w:left="20"/>
              <w:jc w:val="both"/>
            </w:pPr>
            <w:r>
              <w:rPr>
                <w:rFonts w:ascii="Times New Roman"/>
                <w:b w:val="false"/>
                <w:i w:val="false"/>
                <w:color w:val="000000"/>
                <w:sz w:val="20"/>
              </w:rPr>
              <w:t>
2)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установленным нормативными правовыми актами Республики Казахстан.</w:t>
            </w:r>
          </w:p>
        </w:tc>
      </w:tr>
      <w:tr>
        <w:trPr>
          <w:trHeight w:val="30" w:hRule="atLeast"/>
        </w:trPr>
        <w:tc>
          <w:tcPr>
            <w:tcW w:w="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w:t>
            </w:r>
          </w:p>
        </w:tc>
        <w:tc>
          <w:tcPr>
            <w:tcW w:w="1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100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7" w:id="204"/>
          <w:p>
            <w:pPr>
              <w:spacing w:after="20"/>
              <w:ind w:left="20"/>
              <w:jc w:val="both"/>
            </w:pPr>
            <w:r>
              <w:rPr>
                <w:rFonts w:ascii="Times New Roman"/>
                <w:b w:val="false"/>
                <w:i w:val="false"/>
                <w:color w:val="000000"/>
                <w:sz w:val="20"/>
              </w:rPr>
              <w:t>
Услугополучателям, имеющим нарушение здоровья со стойким расстройством функций организма, ограничивающее его жизнедеятельность, прием документов, для оказания государственной услуги, производится работником Государственной корпорацией с выездом по месту жительства посредством обращения через Единый контакт-центр 1414, 8 800 080 7777.</w:t>
            </w:r>
          </w:p>
          <w:bookmarkEnd w:id="204"/>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при условии наличия ЭЦП, а также Единого контакт-центра: </w:t>
            </w:r>
          </w:p>
          <w:p>
            <w:pPr>
              <w:spacing w:after="20"/>
              <w:ind w:left="20"/>
              <w:jc w:val="both"/>
            </w:pPr>
            <w:r>
              <w:rPr>
                <w:rFonts w:ascii="Times New Roman"/>
                <w:b w:val="false"/>
                <w:i w:val="false"/>
                <w:color w:val="000000"/>
                <w:sz w:val="20"/>
              </w:rPr>
              <w:t>
</w:t>
            </w:r>
            <w:r>
              <w:rPr>
                <w:rFonts w:ascii="Times New Roman"/>
                <w:b w:val="false"/>
                <w:i w:val="false"/>
                <w:color w:val="000000"/>
                <w:sz w:val="20"/>
              </w:rPr>
              <w:t>1414, 8 800 080 77777.</w:t>
            </w:r>
          </w:p>
          <w:p>
            <w:pPr>
              <w:spacing w:after="20"/>
              <w:ind w:left="20"/>
              <w:jc w:val="both"/>
            </w:pPr>
            <w:r>
              <w:rPr>
                <w:rFonts w:ascii="Times New Roman"/>
                <w:b w:val="false"/>
                <w:i w:val="false"/>
                <w:color w:val="000000"/>
                <w:sz w:val="20"/>
              </w:rPr>
              <w:t>
</w:t>
            </w:r>
            <w:r>
              <w:rPr>
                <w:rFonts w:ascii="Times New Roman"/>
                <w:b w:val="false"/>
                <w:i w:val="false"/>
                <w:color w:val="000000"/>
                <w:sz w:val="20"/>
              </w:rPr>
              <w:t>Адреса мест оказания государственной услуги размещены на:</w:t>
            </w:r>
          </w:p>
          <w:p>
            <w:pPr>
              <w:spacing w:after="20"/>
              <w:ind w:left="20"/>
              <w:jc w:val="both"/>
            </w:pPr>
            <w:r>
              <w:rPr>
                <w:rFonts w:ascii="Times New Roman"/>
                <w:b w:val="false"/>
                <w:i w:val="false"/>
                <w:color w:val="000000"/>
                <w:sz w:val="20"/>
              </w:rPr>
              <w:t>
</w:t>
            </w:r>
            <w:r>
              <w:rPr>
                <w:rFonts w:ascii="Times New Roman"/>
                <w:b w:val="false"/>
                <w:i w:val="false"/>
                <w:color w:val="000000"/>
                <w:sz w:val="20"/>
              </w:rPr>
              <w:t>1) Интернет-ресурсе Министерства: www.edu.gov.kz;</w:t>
            </w:r>
          </w:p>
          <w:p>
            <w:pPr>
              <w:spacing w:after="20"/>
              <w:ind w:left="20"/>
              <w:jc w:val="both"/>
            </w:pPr>
            <w:r>
              <w:rPr>
                <w:rFonts w:ascii="Times New Roman"/>
                <w:b w:val="false"/>
                <w:i w:val="false"/>
                <w:color w:val="000000"/>
                <w:sz w:val="20"/>
              </w:rPr>
              <w:t>
</w:t>
            </w:r>
            <w:r>
              <w:rPr>
                <w:rFonts w:ascii="Times New Roman"/>
                <w:b w:val="false"/>
                <w:i w:val="false"/>
                <w:color w:val="000000"/>
                <w:sz w:val="20"/>
              </w:rPr>
              <w:t>2) Интернет-ресурсе Государственной корпорации: www.gov4c.kz</w:t>
            </w:r>
          </w:p>
          <w:p>
            <w:pPr>
              <w:spacing w:after="20"/>
              <w:ind w:left="20"/>
              <w:jc w:val="both"/>
            </w:pPr>
            <w:r>
              <w:rPr>
                <w:rFonts w:ascii="Times New Roman"/>
                <w:b w:val="false"/>
                <w:i w:val="false"/>
                <w:color w:val="000000"/>
                <w:sz w:val="20"/>
              </w:rPr>
              <w:t>
</w:t>
            </w:r>
            <w:r>
              <w:rPr>
                <w:rFonts w:ascii="Times New Roman"/>
                <w:b w:val="false"/>
                <w:i w:val="false"/>
                <w:color w:val="000000"/>
                <w:sz w:val="20"/>
              </w:rPr>
              <w:t>Контактные телефоны справочных служб услугодателя по вопросам оказания государственной услуги размещены на Интернет-ресурсе Министерства: www.edu.gov.kz</w:t>
            </w:r>
          </w:p>
          <w:p>
            <w:pPr>
              <w:spacing w:after="20"/>
              <w:ind w:left="20"/>
              <w:jc w:val="both"/>
            </w:pPr>
            <w:r>
              <w:rPr>
                <w:rFonts w:ascii="Times New Roman"/>
                <w:b w:val="false"/>
                <w:i w:val="false"/>
                <w:color w:val="000000"/>
                <w:sz w:val="20"/>
              </w:rPr>
              <w:t>
</w:t>
            </w:r>
            <w:r>
              <w:rPr>
                <w:rFonts w:ascii="Times New Roman"/>
                <w:b w:val="false"/>
                <w:i w:val="false"/>
                <w:color w:val="000000"/>
                <w:sz w:val="20"/>
              </w:rPr>
              <w:t>Сервис цифровых документов доступен для пользователей, авторизованных в мобильном приложении.</w:t>
            </w:r>
          </w:p>
          <w:p>
            <w:pPr>
              <w:spacing w:after="20"/>
              <w:ind w:left="20"/>
              <w:jc w:val="both"/>
            </w:pPr>
            <w:r>
              <w:rPr>
                <w:rFonts w:ascii="Times New Roman"/>
                <w:b w:val="false"/>
                <w:i w:val="false"/>
                <w:color w:val="000000"/>
                <w:sz w:val="20"/>
              </w:rPr>
              <w:t>
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"Цифровые документы" и выбрать необходимый документ.</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 к Правилам</w:t>
            </w:r>
            <w:r>
              <w:br/>
            </w:r>
            <w:r>
              <w:rPr>
                <w:rFonts w:ascii="Times New Roman"/>
                <w:b w:val="false"/>
                <w:i w:val="false"/>
                <w:color w:val="000000"/>
                <w:sz w:val="20"/>
              </w:rPr>
              <w:t>назначения на должности,</w:t>
            </w:r>
            <w:r>
              <w:br/>
            </w:r>
            <w:r>
              <w:rPr>
                <w:rFonts w:ascii="Times New Roman"/>
                <w:b w:val="false"/>
                <w:i w:val="false"/>
                <w:color w:val="000000"/>
                <w:sz w:val="20"/>
              </w:rPr>
              <w:t>освобождения от должностей</w:t>
            </w:r>
            <w:r>
              <w:br/>
            </w:r>
            <w:r>
              <w:rPr>
                <w:rFonts w:ascii="Times New Roman"/>
                <w:b w:val="false"/>
                <w:i w:val="false"/>
                <w:color w:val="000000"/>
                <w:sz w:val="20"/>
              </w:rPr>
              <w:t>первых руководителей</w:t>
            </w:r>
            <w:r>
              <w:br/>
            </w:r>
            <w:r>
              <w:rPr>
                <w:rFonts w:ascii="Times New Roman"/>
                <w:b w:val="false"/>
                <w:i w:val="false"/>
                <w:color w:val="000000"/>
                <w:sz w:val="20"/>
              </w:rPr>
              <w:t>и педагогов государственных</w:t>
            </w:r>
            <w:r>
              <w:br/>
            </w:r>
            <w:r>
              <w:rPr>
                <w:rFonts w:ascii="Times New Roman"/>
                <w:b w:val="false"/>
                <w:i w:val="false"/>
                <w:color w:val="000000"/>
                <w:sz w:val="20"/>
              </w:rPr>
              <w:t>организаций образования</w:t>
            </w:r>
          </w:p>
        </w:tc>
      </w:tr>
    </w:tbl>
    <w:bookmarkStart w:name="z246" w:id="205"/>
    <w:p>
      <w:pPr>
        <w:spacing w:after="0"/>
        <w:ind w:left="0"/>
        <w:jc w:val="left"/>
      </w:pPr>
      <w:r>
        <w:rPr>
          <w:rFonts w:ascii="Times New Roman"/>
          <w:b/>
          <w:i w:val="false"/>
          <w:color w:val="000000"/>
        </w:rPr>
        <w:t xml:space="preserve"> Памятка наблюдателя</w:t>
      </w:r>
    </w:p>
    <w:bookmarkEnd w:id="205"/>
    <w:bookmarkStart w:name="z247" w:id="206"/>
    <w:p>
      <w:pPr>
        <w:spacing w:after="0"/>
        <w:ind w:left="0"/>
        <w:jc w:val="both"/>
      </w:pPr>
      <w:r>
        <w:rPr>
          <w:rFonts w:ascii="Times New Roman"/>
          <w:b w:val="false"/>
          <w:i w:val="false"/>
          <w:color w:val="000000"/>
          <w:sz w:val="28"/>
        </w:rPr>
        <w:t>
      Уважаемый наблюдатель, Вас пригласили для обеспечения прозрачности и объективности работы конкурсной комиссии.</w:t>
      </w:r>
    </w:p>
    <w:bookmarkEnd w:id="206"/>
    <w:bookmarkStart w:name="z248" w:id="207"/>
    <w:p>
      <w:pPr>
        <w:spacing w:after="0"/>
        <w:ind w:left="0"/>
        <w:jc w:val="both"/>
      </w:pPr>
      <w:r>
        <w:rPr>
          <w:rFonts w:ascii="Times New Roman"/>
          <w:b w:val="false"/>
          <w:i w:val="false"/>
          <w:color w:val="000000"/>
          <w:sz w:val="28"/>
        </w:rPr>
        <w:t>
      В этой связи, для наиболее полной работы наблюдателя просим Вас ознакомиться с данной памяткой.</w:t>
      </w:r>
    </w:p>
    <w:bookmarkEnd w:id="207"/>
    <w:bookmarkStart w:name="z249" w:id="208"/>
    <w:p>
      <w:pPr>
        <w:spacing w:after="0"/>
        <w:ind w:left="0"/>
        <w:jc w:val="both"/>
      </w:pPr>
      <w:r>
        <w:rPr>
          <w:rFonts w:ascii="Times New Roman"/>
          <w:b w:val="false"/>
          <w:i w:val="false"/>
          <w:color w:val="000000"/>
          <w:sz w:val="28"/>
        </w:rPr>
        <w:t>
      Памятка предоставляется на казахском и русском языках.</w:t>
      </w:r>
    </w:p>
    <w:bookmarkEnd w:id="208"/>
    <w:bookmarkStart w:name="z250" w:id="209"/>
    <w:p>
      <w:pPr>
        <w:spacing w:after="0"/>
        <w:ind w:left="0"/>
        <w:jc w:val="both"/>
      </w:pPr>
      <w:r>
        <w:rPr>
          <w:rFonts w:ascii="Times New Roman"/>
          <w:b w:val="false"/>
          <w:i w:val="false"/>
          <w:color w:val="000000"/>
          <w:sz w:val="28"/>
        </w:rPr>
        <w:t>
      Вы, как наблюдатель, имеете возможность:</w:t>
      </w:r>
    </w:p>
    <w:bookmarkEnd w:id="209"/>
    <w:bookmarkStart w:name="z251" w:id="210"/>
    <w:p>
      <w:pPr>
        <w:spacing w:after="0"/>
        <w:ind w:left="0"/>
        <w:jc w:val="both"/>
      </w:pPr>
      <w:r>
        <w:rPr>
          <w:rFonts w:ascii="Times New Roman"/>
          <w:b w:val="false"/>
          <w:i w:val="false"/>
          <w:color w:val="000000"/>
          <w:sz w:val="28"/>
        </w:rPr>
        <w:t>
      знакомиться с документами участников конкурса;</w:t>
      </w:r>
    </w:p>
    <w:bookmarkEnd w:id="210"/>
    <w:bookmarkStart w:name="z252" w:id="211"/>
    <w:p>
      <w:pPr>
        <w:spacing w:after="0"/>
        <w:ind w:left="0"/>
        <w:jc w:val="both"/>
      </w:pPr>
      <w:r>
        <w:rPr>
          <w:rFonts w:ascii="Times New Roman"/>
          <w:b w:val="false"/>
          <w:i w:val="false"/>
          <w:color w:val="000000"/>
          <w:sz w:val="28"/>
        </w:rPr>
        <w:t>
      присутствовать при собеседовании с конкурсантами;</w:t>
      </w:r>
    </w:p>
    <w:bookmarkEnd w:id="211"/>
    <w:bookmarkStart w:name="z253" w:id="212"/>
    <w:p>
      <w:pPr>
        <w:spacing w:after="0"/>
        <w:ind w:left="0"/>
        <w:jc w:val="both"/>
      </w:pPr>
      <w:r>
        <w:rPr>
          <w:rFonts w:ascii="Times New Roman"/>
          <w:b w:val="false"/>
          <w:i w:val="false"/>
          <w:color w:val="000000"/>
          <w:sz w:val="28"/>
        </w:rPr>
        <w:t>
      давать оценку о ходе проведения собеседования;</w:t>
      </w:r>
    </w:p>
    <w:bookmarkEnd w:id="212"/>
    <w:bookmarkStart w:name="z254" w:id="213"/>
    <w:p>
      <w:pPr>
        <w:spacing w:after="0"/>
        <w:ind w:left="0"/>
        <w:jc w:val="both"/>
      </w:pPr>
      <w:r>
        <w:rPr>
          <w:rFonts w:ascii="Times New Roman"/>
          <w:b w:val="false"/>
          <w:i w:val="false"/>
          <w:color w:val="000000"/>
          <w:sz w:val="28"/>
        </w:rPr>
        <w:t>
      представлять свое мнение о работе конкурсной комиссии в письменной форме руководству государственного органа, объявившего конкурс.</w:t>
      </w:r>
    </w:p>
    <w:bookmarkEnd w:id="213"/>
    <w:bookmarkStart w:name="z255" w:id="214"/>
    <w:p>
      <w:pPr>
        <w:spacing w:after="0"/>
        <w:ind w:left="0"/>
        <w:jc w:val="both"/>
      </w:pPr>
      <w:r>
        <w:rPr>
          <w:rFonts w:ascii="Times New Roman"/>
          <w:b w:val="false"/>
          <w:i w:val="false"/>
          <w:color w:val="000000"/>
          <w:sz w:val="28"/>
        </w:rPr>
        <w:t>
      При этом, наблюдатель не может:</w:t>
      </w:r>
    </w:p>
    <w:bookmarkEnd w:id="214"/>
    <w:bookmarkStart w:name="z256" w:id="215"/>
    <w:p>
      <w:pPr>
        <w:spacing w:after="0"/>
        <w:ind w:left="0"/>
        <w:jc w:val="both"/>
      </w:pPr>
      <w:r>
        <w:rPr>
          <w:rFonts w:ascii="Times New Roman"/>
          <w:b w:val="false"/>
          <w:i w:val="false"/>
          <w:color w:val="000000"/>
          <w:sz w:val="28"/>
        </w:rPr>
        <w:t>
      задавать кандидатам вопросы;</w:t>
      </w:r>
    </w:p>
    <w:bookmarkEnd w:id="215"/>
    <w:bookmarkStart w:name="z257" w:id="216"/>
    <w:p>
      <w:pPr>
        <w:spacing w:after="0"/>
        <w:ind w:left="0"/>
        <w:jc w:val="both"/>
      </w:pPr>
      <w:r>
        <w:rPr>
          <w:rFonts w:ascii="Times New Roman"/>
          <w:b w:val="false"/>
          <w:i w:val="false"/>
          <w:color w:val="000000"/>
          <w:sz w:val="28"/>
        </w:rPr>
        <w:t>
      разглашать персональные данные участников конкурса;</w:t>
      </w:r>
    </w:p>
    <w:bookmarkEnd w:id="216"/>
    <w:bookmarkStart w:name="z258" w:id="217"/>
    <w:p>
      <w:pPr>
        <w:spacing w:after="0"/>
        <w:ind w:left="0"/>
        <w:jc w:val="both"/>
      </w:pPr>
      <w:r>
        <w:rPr>
          <w:rFonts w:ascii="Times New Roman"/>
          <w:b w:val="false"/>
          <w:i w:val="false"/>
          <w:color w:val="000000"/>
          <w:sz w:val="28"/>
        </w:rPr>
        <w:t>
      вмешиваться в процесс проведения собеседования, препятствовать ходу заседания конкурсной комиссии;</w:t>
      </w:r>
    </w:p>
    <w:bookmarkEnd w:id="217"/>
    <w:bookmarkStart w:name="z259" w:id="218"/>
    <w:p>
      <w:pPr>
        <w:spacing w:after="0"/>
        <w:ind w:left="0"/>
        <w:jc w:val="both"/>
      </w:pPr>
      <w:r>
        <w:rPr>
          <w:rFonts w:ascii="Times New Roman"/>
          <w:b w:val="false"/>
          <w:i w:val="false"/>
          <w:color w:val="000000"/>
          <w:sz w:val="28"/>
        </w:rPr>
        <w:t>
      оказывать какое-либо содействие участникам конкурса;</w:t>
      </w:r>
    </w:p>
    <w:bookmarkEnd w:id="218"/>
    <w:bookmarkStart w:name="z260" w:id="219"/>
    <w:p>
      <w:pPr>
        <w:spacing w:after="0"/>
        <w:ind w:left="0"/>
        <w:jc w:val="both"/>
      </w:pPr>
      <w:r>
        <w:rPr>
          <w:rFonts w:ascii="Times New Roman"/>
          <w:b w:val="false"/>
          <w:i w:val="false"/>
          <w:color w:val="000000"/>
          <w:sz w:val="28"/>
        </w:rPr>
        <w:t>
      воздействовать на членов конкурсной комиссии при принятии ими решений;</w:t>
      </w:r>
    </w:p>
    <w:bookmarkEnd w:id="219"/>
    <w:bookmarkStart w:name="z261" w:id="220"/>
    <w:p>
      <w:pPr>
        <w:spacing w:after="0"/>
        <w:ind w:left="0"/>
        <w:jc w:val="both"/>
      </w:pPr>
      <w:r>
        <w:rPr>
          <w:rFonts w:ascii="Times New Roman"/>
          <w:b w:val="false"/>
          <w:i w:val="false"/>
          <w:color w:val="000000"/>
          <w:sz w:val="28"/>
        </w:rPr>
        <w:t>
      публично выражать мнение о конкретных участниках конкурса, их личных качествах;</w:t>
      </w:r>
    </w:p>
    <w:bookmarkEnd w:id="220"/>
    <w:bookmarkStart w:name="z262" w:id="221"/>
    <w:p>
      <w:pPr>
        <w:spacing w:after="0"/>
        <w:ind w:left="0"/>
        <w:jc w:val="both"/>
      </w:pPr>
      <w:r>
        <w:rPr>
          <w:rFonts w:ascii="Times New Roman"/>
          <w:b w:val="false"/>
          <w:i w:val="false"/>
          <w:color w:val="000000"/>
          <w:sz w:val="28"/>
        </w:rPr>
        <w:t>
      использовать технические средства записи.</w:t>
      </w:r>
    </w:p>
    <w:bookmarkEnd w:id="221"/>
    <w:bookmarkStart w:name="z263" w:id="222"/>
    <w:p>
      <w:pPr>
        <w:spacing w:after="0"/>
        <w:ind w:left="0"/>
        <w:jc w:val="both"/>
      </w:pPr>
      <w:r>
        <w:rPr>
          <w:rFonts w:ascii="Times New Roman"/>
          <w:b w:val="false"/>
          <w:i w:val="false"/>
          <w:color w:val="000000"/>
          <w:sz w:val="28"/>
        </w:rPr>
        <w:t>
      Во время собеседования обратите внимание на соблюдение конкурсной комиссией Правил назначения на должности, освобождения от должностей первых руководителей и педагогов государственных организаций образования.</w:t>
      </w:r>
    </w:p>
    <w:bookmarkEnd w:id="222"/>
    <w:p>
      <w:pPr>
        <w:spacing w:after="0"/>
        <w:ind w:left="0"/>
        <w:jc w:val="both"/>
      </w:pPr>
      <w:bookmarkStart w:name="z264" w:id="223"/>
      <w:r>
        <w:rPr>
          <w:rFonts w:ascii="Times New Roman"/>
          <w:b w:val="false"/>
          <w:i w:val="false"/>
          <w:color w:val="000000"/>
          <w:sz w:val="28"/>
        </w:rPr>
        <w:t>
      Ознакомлен:</w:t>
      </w:r>
    </w:p>
    <w:bookmarkEnd w:id="223"/>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 xml:space="preserve"> (подпись) (ФИО (при его наличии)</w:t>
      </w:r>
    </w:p>
    <w:p>
      <w:pPr>
        <w:spacing w:after="0"/>
        <w:ind w:left="0"/>
        <w:jc w:val="both"/>
      </w:pPr>
      <w:r>
        <w:rPr>
          <w:rFonts w:ascii="Times New Roman"/>
          <w:b w:val="false"/>
          <w:i w:val="false"/>
          <w:color w:val="000000"/>
          <w:sz w:val="28"/>
        </w:rPr>
        <w:t>"____"_______________ 20__ г.</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 к Правилам</w:t>
            </w:r>
            <w:r>
              <w:br/>
            </w:r>
            <w:r>
              <w:rPr>
                <w:rFonts w:ascii="Times New Roman"/>
                <w:b w:val="false"/>
                <w:i w:val="false"/>
                <w:color w:val="000000"/>
                <w:sz w:val="20"/>
              </w:rPr>
              <w:t>назначения на должности,</w:t>
            </w:r>
            <w:r>
              <w:br/>
            </w:r>
            <w:r>
              <w:rPr>
                <w:rFonts w:ascii="Times New Roman"/>
                <w:b w:val="false"/>
                <w:i w:val="false"/>
                <w:color w:val="000000"/>
                <w:sz w:val="20"/>
              </w:rPr>
              <w:t>освобождения от должностей</w:t>
            </w:r>
            <w:r>
              <w:br/>
            </w:r>
            <w:r>
              <w:rPr>
                <w:rFonts w:ascii="Times New Roman"/>
                <w:b w:val="false"/>
                <w:i w:val="false"/>
                <w:color w:val="000000"/>
                <w:sz w:val="20"/>
              </w:rPr>
              <w:t>первых руководителей</w:t>
            </w:r>
            <w:r>
              <w:br/>
            </w:r>
            <w:r>
              <w:rPr>
                <w:rFonts w:ascii="Times New Roman"/>
                <w:b w:val="false"/>
                <w:i w:val="false"/>
                <w:color w:val="000000"/>
                <w:sz w:val="20"/>
              </w:rPr>
              <w:t>и педагогов государственных</w:t>
            </w:r>
            <w:r>
              <w:br/>
            </w:r>
            <w:r>
              <w:rPr>
                <w:rFonts w:ascii="Times New Roman"/>
                <w:b w:val="false"/>
                <w:i w:val="false"/>
                <w:color w:val="000000"/>
                <w:sz w:val="20"/>
              </w:rPr>
              <w:t>организаций 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67" w:id="224"/>
    <w:p>
      <w:pPr>
        <w:spacing w:after="0"/>
        <w:ind w:left="0"/>
        <w:jc w:val="left"/>
      </w:pPr>
      <w:r>
        <w:rPr>
          <w:rFonts w:ascii="Times New Roman"/>
          <w:b/>
          <w:i w:val="false"/>
          <w:color w:val="000000"/>
        </w:rPr>
        <w:t xml:space="preserve"> Расписка о приеме документов (при подаче бумажно)</w:t>
      </w:r>
    </w:p>
    <w:bookmarkEnd w:id="224"/>
    <w:p>
      <w:pPr>
        <w:spacing w:after="0"/>
        <w:ind w:left="0"/>
        <w:jc w:val="both"/>
      </w:pPr>
      <w:bookmarkStart w:name="z268" w:id="225"/>
      <w:r>
        <w:rPr>
          <w:rFonts w:ascii="Times New Roman"/>
          <w:b w:val="false"/>
          <w:i w:val="false"/>
          <w:color w:val="000000"/>
          <w:sz w:val="28"/>
        </w:rPr>
        <w:t>
      _______________________________________________</w:t>
      </w:r>
    </w:p>
    <w:bookmarkEnd w:id="225"/>
    <w:p>
      <w:pPr>
        <w:spacing w:after="0"/>
        <w:ind w:left="0"/>
        <w:jc w:val="both"/>
      </w:pPr>
      <w:r>
        <w:rPr>
          <w:rFonts w:ascii="Times New Roman"/>
          <w:b w:val="false"/>
          <w:i w:val="false"/>
          <w:color w:val="000000"/>
          <w:sz w:val="28"/>
        </w:rPr>
        <w:t>/указать Ф. И. О. (при его наличии) услугополучателя</w:t>
      </w:r>
    </w:p>
    <w:p>
      <w:pPr>
        <w:spacing w:after="0"/>
        <w:ind w:left="0"/>
        <w:jc w:val="both"/>
      </w:pPr>
      <w:r>
        <w:rPr>
          <w:rFonts w:ascii="Times New Roman"/>
          <w:b w:val="false"/>
          <w:i w:val="false"/>
          <w:color w:val="000000"/>
          <w:sz w:val="28"/>
        </w:rPr>
        <w:t>_______________________________________________</w:t>
      </w:r>
    </w:p>
    <w:p>
      <w:pPr>
        <w:spacing w:after="0"/>
        <w:ind w:left="0"/>
        <w:jc w:val="both"/>
      </w:pPr>
      <w:r>
        <w:rPr>
          <w:rFonts w:ascii="Times New Roman"/>
          <w:b w:val="false"/>
          <w:i w:val="false"/>
          <w:color w:val="000000"/>
          <w:sz w:val="28"/>
        </w:rPr>
        <w:t>/указать наименование услугодателя /</w:t>
      </w:r>
    </w:p>
    <w:p>
      <w:pPr>
        <w:spacing w:after="0"/>
        <w:ind w:left="0"/>
        <w:jc w:val="both"/>
      </w:pPr>
      <w:r>
        <w:rPr>
          <w:rFonts w:ascii="Times New Roman"/>
          <w:b w:val="false"/>
          <w:i w:val="false"/>
          <w:color w:val="000000"/>
          <w:sz w:val="28"/>
        </w:rPr>
        <w:t>Перечень принятых документов для участия в конкурсе на назначение</w:t>
      </w:r>
    </w:p>
    <w:p>
      <w:pPr>
        <w:spacing w:after="0"/>
        <w:ind w:left="0"/>
        <w:jc w:val="both"/>
      </w:pPr>
      <w:r>
        <w:rPr>
          <w:rFonts w:ascii="Times New Roman"/>
          <w:b w:val="false"/>
          <w:i w:val="false"/>
          <w:color w:val="000000"/>
          <w:sz w:val="28"/>
        </w:rPr>
        <w:t>руководителей государственных организаций образования</w:t>
      </w:r>
    </w:p>
    <w:p>
      <w:pPr>
        <w:spacing w:after="0"/>
        <w:ind w:left="0"/>
        <w:jc w:val="both"/>
      </w:pPr>
      <w:r>
        <w:rPr>
          <w:rFonts w:ascii="Times New Roman"/>
          <w:b w:val="false"/>
          <w:i w:val="false"/>
          <w:color w:val="000000"/>
          <w:sz w:val="28"/>
        </w:rPr>
        <w:t>нужное подчеркнуть</w:t>
      </w:r>
    </w:p>
    <w:p>
      <w:pPr>
        <w:spacing w:after="0"/>
        <w:ind w:left="0"/>
        <w:jc w:val="both"/>
      </w:pPr>
      <w:r>
        <w:rPr>
          <w:rFonts w:ascii="Times New Roman"/>
          <w:b w:val="false"/>
          <w:i w:val="false"/>
          <w:color w:val="000000"/>
          <w:sz w:val="28"/>
        </w:rPr>
        <w:t>1.___________________________________________________________</w:t>
      </w:r>
    </w:p>
    <w:p>
      <w:pPr>
        <w:spacing w:after="0"/>
        <w:ind w:left="0"/>
        <w:jc w:val="both"/>
      </w:pPr>
      <w:r>
        <w:rPr>
          <w:rFonts w:ascii="Times New Roman"/>
          <w:b w:val="false"/>
          <w:i w:val="false"/>
          <w:color w:val="000000"/>
          <w:sz w:val="28"/>
        </w:rPr>
        <w:t>2.___________________________________________________________</w:t>
      </w:r>
    </w:p>
    <w:p>
      <w:pPr>
        <w:spacing w:after="0"/>
        <w:ind w:left="0"/>
        <w:jc w:val="both"/>
      </w:pPr>
      <w:r>
        <w:rPr>
          <w:rFonts w:ascii="Times New Roman"/>
          <w:b w:val="false"/>
          <w:i w:val="false"/>
          <w:color w:val="000000"/>
          <w:sz w:val="28"/>
        </w:rPr>
        <w:t>3.___________________________________________________________</w:t>
      </w:r>
    </w:p>
    <w:p>
      <w:pPr>
        <w:spacing w:after="0"/>
        <w:ind w:left="0"/>
        <w:jc w:val="both"/>
      </w:pPr>
      <w:r>
        <w:rPr>
          <w:rFonts w:ascii="Times New Roman"/>
          <w:b w:val="false"/>
          <w:i w:val="false"/>
          <w:color w:val="000000"/>
          <w:sz w:val="28"/>
        </w:rPr>
        <w:t>Принял:</w:t>
      </w:r>
    </w:p>
    <w:p>
      <w:pPr>
        <w:spacing w:after="0"/>
        <w:ind w:left="0"/>
        <w:jc w:val="both"/>
      </w:pPr>
      <w:r>
        <w:rPr>
          <w:rFonts w:ascii="Times New Roman"/>
          <w:b w:val="false"/>
          <w:i w:val="false"/>
          <w:color w:val="000000"/>
          <w:sz w:val="28"/>
        </w:rPr>
        <w:t>_________________________________________ "__" _______20__года</w:t>
      </w:r>
    </w:p>
    <w:p>
      <w:pPr>
        <w:spacing w:after="0"/>
        <w:ind w:left="0"/>
        <w:jc w:val="both"/>
      </w:pPr>
      <w:r>
        <w:rPr>
          <w:rFonts w:ascii="Times New Roman"/>
          <w:b w:val="false"/>
          <w:i w:val="false"/>
          <w:color w:val="000000"/>
          <w:sz w:val="28"/>
        </w:rPr>
        <w:t>_____________________________________________________________</w:t>
      </w:r>
    </w:p>
    <w:p>
      <w:pPr>
        <w:spacing w:after="0"/>
        <w:ind w:left="0"/>
        <w:jc w:val="both"/>
      </w:pPr>
      <w:r>
        <w:rPr>
          <w:rFonts w:ascii="Times New Roman"/>
          <w:b w:val="false"/>
          <w:i w:val="false"/>
          <w:color w:val="000000"/>
          <w:sz w:val="28"/>
        </w:rPr>
        <w:t>(Ф.И.О. исполнителя (при его наличии) (подпись, контактный телефон)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 к Правилам</w:t>
            </w:r>
            <w:r>
              <w:br/>
            </w:r>
            <w:r>
              <w:rPr>
                <w:rFonts w:ascii="Times New Roman"/>
                <w:b w:val="false"/>
                <w:i w:val="false"/>
                <w:color w:val="000000"/>
                <w:sz w:val="20"/>
              </w:rPr>
              <w:t>назначения на должности,</w:t>
            </w:r>
            <w:r>
              <w:br/>
            </w:r>
            <w:r>
              <w:rPr>
                <w:rFonts w:ascii="Times New Roman"/>
                <w:b w:val="false"/>
                <w:i w:val="false"/>
                <w:color w:val="000000"/>
                <w:sz w:val="20"/>
              </w:rPr>
              <w:t>освобождения от должностей</w:t>
            </w:r>
            <w:r>
              <w:br/>
            </w:r>
            <w:r>
              <w:rPr>
                <w:rFonts w:ascii="Times New Roman"/>
                <w:b w:val="false"/>
                <w:i w:val="false"/>
                <w:color w:val="000000"/>
                <w:sz w:val="20"/>
              </w:rPr>
              <w:t>первых руководителей</w:t>
            </w:r>
            <w:r>
              <w:br/>
            </w:r>
            <w:r>
              <w:rPr>
                <w:rFonts w:ascii="Times New Roman"/>
                <w:b w:val="false"/>
                <w:i w:val="false"/>
                <w:color w:val="000000"/>
                <w:sz w:val="20"/>
              </w:rPr>
              <w:t>и педагогов государственных</w:t>
            </w:r>
            <w:r>
              <w:br/>
            </w:r>
            <w:r>
              <w:rPr>
                <w:rFonts w:ascii="Times New Roman"/>
                <w:b w:val="false"/>
                <w:i w:val="false"/>
                <w:color w:val="000000"/>
                <w:sz w:val="20"/>
              </w:rPr>
              <w:t>организаций образования</w:t>
            </w:r>
            <w:r>
              <w:br/>
            </w:r>
            <w:r>
              <w:rPr>
                <w:rFonts w:ascii="Times New Roman"/>
                <w:b w:val="false"/>
                <w:i w:val="false"/>
                <w:color w:val="000000"/>
                <w:sz w:val="20"/>
              </w:rPr>
              <w:t>____________________________</w:t>
            </w:r>
            <w:r>
              <w:br/>
            </w:r>
            <w:r>
              <w:rPr>
                <w:rFonts w:ascii="Times New Roman"/>
                <w:b w:val="false"/>
                <w:i w:val="false"/>
                <w:color w:val="000000"/>
                <w:sz w:val="20"/>
              </w:rPr>
              <w:t>/ Ф. И. О. (при его наличии)</w:t>
            </w:r>
            <w:r>
              <w:br/>
            </w:r>
            <w:r>
              <w:rPr>
                <w:rFonts w:ascii="Times New Roman"/>
                <w:b w:val="false"/>
                <w:i w:val="false"/>
                <w:color w:val="000000"/>
                <w:sz w:val="20"/>
              </w:rPr>
              <w:t>услугополучателя/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71" w:id="226"/>
    <w:p>
      <w:pPr>
        <w:spacing w:after="0"/>
        <w:ind w:left="0"/>
        <w:jc w:val="left"/>
      </w:pPr>
      <w:r>
        <w:rPr>
          <w:rFonts w:ascii="Times New Roman"/>
          <w:b/>
          <w:i w:val="false"/>
          <w:color w:val="000000"/>
        </w:rPr>
        <w:t xml:space="preserve"> Расписка об отказе в приеме документов (при подаче бумажно)</w:t>
      </w:r>
    </w:p>
    <w:bookmarkEnd w:id="226"/>
    <w:p>
      <w:pPr>
        <w:spacing w:after="0"/>
        <w:ind w:left="0"/>
        <w:jc w:val="both"/>
      </w:pPr>
      <w:bookmarkStart w:name="z272" w:id="227"/>
      <w:r>
        <w:rPr>
          <w:rFonts w:ascii="Times New Roman"/>
          <w:b w:val="false"/>
          <w:i w:val="false"/>
          <w:color w:val="000000"/>
          <w:sz w:val="28"/>
        </w:rPr>
        <w:t>
      Руководствуясь Правилами назначения на должности, освобождения от должностей</w:t>
      </w:r>
    </w:p>
    <w:bookmarkEnd w:id="227"/>
    <w:p>
      <w:pPr>
        <w:spacing w:after="0"/>
        <w:ind w:left="0"/>
        <w:jc w:val="both"/>
      </w:pPr>
      <w:r>
        <w:rPr>
          <w:rFonts w:ascii="Times New Roman"/>
          <w:b w:val="false"/>
          <w:i w:val="false"/>
          <w:color w:val="000000"/>
          <w:sz w:val="28"/>
        </w:rPr>
        <w:t>первых руководителей и педагогов государственных организаций образования</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/указать наименование услугодателя или Государственной корпорации, адрес/</w:t>
      </w:r>
    </w:p>
    <w:p>
      <w:pPr>
        <w:spacing w:after="0"/>
        <w:ind w:left="0"/>
        <w:jc w:val="both"/>
      </w:pPr>
      <w:r>
        <w:rPr>
          <w:rFonts w:ascii="Times New Roman"/>
          <w:b w:val="false"/>
          <w:i w:val="false"/>
          <w:color w:val="000000"/>
          <w:sz w:val="28"/>
        </w:rPr>
        <w:t>отказывает в приеме документов для участия в конкурсе на назначение руководителей</w:t>
      </w:r>
    </w:p>
    <w:p>
      <w:pPr>
        <w:spacing w:after="0"/>
        <w:ind w:left="0"/>
        <w:jc w:val="both"/>
      </w:pPr>
      <w:r>
        <w:rPr>
          <w:rFonts w:ascii="Times New Roman"/>
          <w:b w:val="false"/>
          <w:i w:val="false"/>
          <w:color w:val="000000"/>
          <w:sz w:val="28"/>
        </w:rPr>
        <w:t>государственных организаций образования</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 указать Ф. И. О. (при его наличии) услугополучателя/</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/указать наименование организации образования/ в связи с</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а именно /указать наименование отсутствующих или несоответствующих документов/:</w:t>
      </w:r>
    </w:p>
    <w:p>
      <w:pPr>
        <w:spacing w:after="0"/>
        <w:ind w:left="0"/>
        <w:jc w:val="both"/>
      </w:pPr>
      <w:r>
        <w:rPr>
          <w:rFonts w:ascii="Times New Roman"/>
          <w:b w:val="false"/>
          <w:i w:val="false"/>
          <w:color w:val="000000"/>
          <w:sz w:val="28"/>
        </w:rPr>
        <w:t>1) _________________________________;</w:t>
      </w:r>
    </w:p>
    <w:p>
      <w:pPr>
        <w:spacing w:after="0"/>
        <w:ind w:left="0"/>
        <w:jc w:val="both"/>
      </w:pPr>
      <w:r>
        <w:rPr>
          <w:rFonts w:ascii="Times New Roman"/>
          <w:b w:val="false"/>
          <w:i w:val="false"/>
          <w:color w:val="000000"/>
          <w:sz w:val="28"/>
        </w:rPr>
        <w:t>2) _________________________________;</w:t>
      </w:r>
    </w:p>
    <w:p>
      <w:pPr>
        <w:spacing w:after="0"/>
        <w:ind w:left="0"/>
        <w:jc w:val="both"/>
      </w:pPr>
      <w:r>
        <w:rPr>
          <w:rFonts w:ascii="Times New Roman"/>
          <w:b w:val="false"/>
          <w:i w:val="false"/>
          <w:color w:val="000000"/>
          <w:sz w:val="28"/>
        </w:rPr>
        <w:t>3) _________________________________.</w:t>
      </w:r>
    </w:p>
    <w:p>
      <w:pPr>
        <w:spacing w:after="0"/>
        <w:ind w:left="0"/>
        <w:jc w:val="both"/>
      </w:pPr>
      <w:r>
        <w:rPr>
          <w:rFonts w:ascii="Times New Roman"/>
          <w:b w:val="false"/>
          <w:i w:val="false"/>
          <w:color w:val="000000"/>
          <w:sz w:val="28"/>
        </w:rPr>
        <w:t>Настоящая расписка составлена в 2 экземплярах, по одному для каждой стороны.</w:t>
      </w:r>
    </w:p>
    <w:p>
      <w:pPr>
        <w:spacing w:after="0"/>
        <w:ind w:left="0"/>
        <w:jc w:val="both"/>
      </w:pPr>
      <w:r>
        <w:rPr>
          <w:rFonts w:ascii="Times New Roman"/>
          <w:b w:val="false"/>
          <w:i w:val="false"/>
          <w:color w:val="000000"/>
          <w:sz w:val="28"/>
        </w:rPr>
        <w:t>"____"___________20___года</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(Ф.И.О. (при его наличии) работника Государственной корпорации)</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 xml:space="preserve"> (подпись, контактный телефон)</w:t>
      </w:r>
    </w:p>
    <w:p>
      <w:pPr>
        <w:spacing w:after="0"/>
        <w:ind w:left="0"/>
        <w:jc w:val="both"/>
      </w:pPr>
      <w:r>
        <w:rPr>
          <w:rFonts w:ascii="Times New Roman"/>
          <w:b w:val="false"/>
          <w:i w:val="false"/>
          <w:color w:val="000000"/>
          <w:sz w:val="28"/>
        </w:rPr>
        <w:t>Получил:____________________________________________________________</w:t>
      </w:r>
    </w:p>
    <w:p>
      <w:pPr>
        <w:spacing w:after="0"/>
        <w:ind w:left="0"/>
        <w:jc w:val="both"/>
      </w:pPr>
      <w:r>
        <w:rPr>
          <w:rFonts w:ascii="Times New Roman"/>
          <w:b w:val="false"/>
          <w:i w:val="false"/>
          <w:color w:val="000000"/>
          <w:sz w:val="28"/>
        </w:rPr>
        <w:t>/Ф.И.О. (при его наличии) услугополучателя /</w:t>
      </w:r>
    </w:p>
    <w:p>
      <w:pPr>
        <w:spacing w:after="0"/>
        <w:ind w:left="0"/>
        <w:jc w:val="both"/>
      </w:pPr>
      <w:r>
        <w:rPr>
          <w:rFonts w:ascii="Times New Roman"/>
          <w:b w:val="false"/>
          <w:i w:val="false"/>
          <w:color w:val="000000"/>
          <w:sz w:val="28"/>
        </w:rPr>
        <w:t>"____"___________20___года ____________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 к Правилам</w:t>
            </w:r>
            <w:r>
              <w:br/>
            </w:r>
            <w:r>
              <w:rPr>
                <w:rFonts w:ascii="Times New Roman"/>
                <w:b w:val="false"/>
                <w:i w:val="false"/>
                <w:color w:val="000000"/>
                <w:sz w:val="20"/>
              </w:rPr>
              <w:t>назначения на должности,</w:t>
            </w:r>
            <w:r>
              <w:br/>
            </w:r>
            <w:r>
              <w:rPr>
                <w:rFonts w:ascii="Times New Roman"/>
                <w:b w:val="false"/>
                <w:i w:val="false"/>
                <w:color w:val="000000"/>
                <w:sz w:val="20"/>
              </w:rPr>
              <w:t>освобождения от должностей</w:t>
            </w:r>
            <w:r>
              <w:br/>
            </w:r>
            <w:r>
              <w:rPr>
                <w:rFonts w:ascii="Times New Roman"/>
                <w:b w:val="false"/>
                <w:i w:val="false"/>
                <w:color w:val="000000"/>
                <w:sz w:val="20"/>
              </w:rPr>
              <w:t>первых руководителей</w:t>
            </w:r>
            <w:r>
              <w:br/>
            </w:r>
            <w:r>
              <w:rPr>
                <w:rFonts w:ascii="Times New Roman"/>
                <w:b w:val="false"/>
                <w:i w:val="false"/>
                <w:color w:val="000000"/>
                <w:sz w:val="20"/>
              </w:rPr>
              <w:t>и педагогов государственных</w:t>
            </w:r>
            <w:r>
              <w:br/>
            </w:r>
            <w:r>
              <w:rPr>
                <w:rFonts w:ascii="Times New Roman"/>
                <w:b w:val="false"/>
                <w:i w:val="false"/>
                <w:color w:val="000000"/>
                <w:sz w:val="20"/>
              </w:rPr>
              <w:t>организаций 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____________________________</w:t>
            </w:r>
            <w:r>
              <w:br/>
            </w:r>
            <w:r>
              <w:rPr>
                <w:rFonts w:ascii="Times New Roman"/>
                <w:b w:val="false"/>
                <w:i w:val="false"/>
                <w:color w:val="000000"/>
                <w:sz w:val="20"/>
              </w:rPr>
              <w:t>(государственный орган,</w:t>
            </w:r>
            <w:r>
              <w:br/>
            </w:r>
            <w:r>
              <w:rPr>
                <w:rFonts w:ascii="Times New Roman"/>
                <w:b w:val="false"/>
                <w:i w:val="false"/>
                <w:color w:val="000000"/>
                <w:sz w:val="20"/>
              </w:rPr>
              <w:t>объявивший конкурс)</w:t>
            </w:r>
          </w:p>
        </w:tc>
      </w:tr>
    </w:tbl>
    <w:p>
      <w:pPr>
        <w:spacing w:after="0"/>
        <w:ind w:left="0"/>
        <w:jc w:val="both"/>
      </w:pPr>
      <w:bookmarkStart w:name="z276" w:id="228"/>
      <w:r>
        <w:rPr>
          <w:rFonts w:ascii="Times New Roman"/>
          <w:b w:val="false"/>
          <w:i w:val="false"/>
          <w:color w:val="000000"/>
          <w:sz w:val="28"/>
        </w:rPr>
        <w:t>
      ______________________________________________</w:t>
      </w:r>
    </w:p>
    <w:bookmarkEnd w:id="228"/>
    <w:p>
      <w:pPr>
        <w:spacing w:after="0"/>
        <w:ind w:left="0"/>
        <w:jc w:val="both"/>
      </w:pPr>
      <w:r>
        <w:rPr>
          <w:rFonts w:ascii="Times New Roman"/>
          <w:b w:val="false"/>
          <w:i w:val="false"/>
          <w:color w:val="000000"/>
          <w:sz w:val="28"/>
        </w:rPr>
        <w:t xml:space="preserve"> Ф.И.О. кандидата (при его наличии),</w:t>
      </w:r>
    </w:p>
    <w:p>
      <w:pPr>
        <w:spacing w:after="0"/>
        <w:ind w:left="0"/>
        <w:jc w:val="both"/>
      </w:pPr>
      <w:r>
        <w:rPr>
          <w:rFonts w:ascii="Times New Roman"/>
          <w:b w:val="false"/>
          <w:i w:val="false"/>
          <w:color w:val="000000"/>
          <w:sz w:val="28"/>
        </w:rPr>
        <w:t>ИИН _________________________________________</w:t>
      </w:r>
    </w:p>
    <w:p>
      <w:pPr>
        <w:spacing w:after="0"/>
        <w:ind w:left="0"/>
        <w:jc w:val="both"/>
      </w:pPr>
      <w:r>
        <w:rPr>
          <w:rFonts w:ascii="Times New Roman"/>
          <w:b w:val="false"/>
          <w:i w:val="false"/>
          <w:color w:val="000000"/>
          <w:sz w:val="28"/>
        </w:rPr>
        <w:t xml:space="preserve"> (должность, место работы)</w:t>
      </w:r>
    </w:p>
    <w:p>
      <w:pPr>
        <w:spacing w:after="0"/>
        <w:ind w:left="0"/>
        <w:jc w:val="both"/>
      </w:pPr>
      <w:r>
        <w:rPr>
          <w:rFonts w:ascii="Times New Roman"/>
          <w:b w:val="false"/>
          <w:i w:val="false"/>
          <w:color w:val="000000"/>
          <w:sz w:val="28"/>
        </w:rPr>
        <w:t>______________________________________________</w:t>
      </w:r>
    </w:p>
    <w:p>
      <w:pPr>
        <w:spacing w:after="0"/>
        <w:ind w:left="0"/>
        <w:jc w:val="both"/>
      </w:pPr>
      <w:r>
        <w:rPr>
          <w:rFonts w:ascii="Times New Roman"/>
          <w:b w:val="false"/>
          <w:i w:val="false"/>
          <w:color w:val="000000"/>
          <w:sz w:val="28"/>
        </w:rPr>
        <w:t>______________________________________________</w:t>
      </w:r>
    </w:p>
    <w:p>
      <w:pPr>
        <w:spacing w:after="0"/>
        <w:ind w:left="0"/>
        <w:jc w:val="both"/>
      </w:pPr>
      <w:r>
        <w:rPr>
          <w:rFonts w:ascii="Times New Roman"/>
          <w:b w:val="false"/>
          <w:i w:val="false"/>
          <w:color w:val="000000"/>
          <w:sz w:val="28"/>
        </w:rPr>
        <w:t>Фактическое место проживания, адрес прописки, контактный телефон</w:t>
      </w:r>
    </w:p>
    <w:bookmarkStart w:name="z277" w:id="229"/>
    <w:p>
      <w:pPr>
        <w:spacing w:after="0"/>
        <w:ind w:left="0"/>
        <w:jc w:val="left"/>
      </w:pPr>
      <w:r>
        <w:rPr>
          <w:rFonts w:ascii="Times New Roman"/>
          <w:b/>
          <w:i w:val="false"/>
          <w:color w:val="000000"/>
        </w:rPr>
        <w:t xml:space="preserve"> Заявление</w:t>
      </w:r>
    </w:p>
    <w:bookmarkEnd w:id="229"/>
    <w:p>
      <w:pPr>
        <w:spacing w:after="0"/>
        <w:ind w:left="0"/>
        <w:jc w:val="both"/>
      </w:pPr>
      <w:bookmarkStart w:name="z278" w:id="230"/>
      <w:r>
        <w:rPr>
          <w:rFonts w:ascii="Times New Roman"/>
          <w:b w:val="false"/>
          <w:i w:val="false"/>
          <w:color w:val="000000"/>
          <w:sz w:val="28"/>
        </w:rPr>
        <w:t>
      Прошу допустить меня к конкурсу на занятие вакантной/ временно вакантной</w:t>
      </w:r>
    </w:p>
    <w:bookmarkEnd w:id="230"/>
    <w:p>
      <w:pPr>
        <w:spacing w:after="0"/>
        <w:ind w:left="0"/>
        <w:jc w:val="both"/>
      </w:pPr>
      <w:r>
        <w:rPr>
          <w:rFonts w:ascii="Times New Roman"/>
          <w:b w:val="false"/>
          <w:i w:val="false"/>
          <w:color w:val="000000"/>
          <w:sz w:val="28"/>
        </w:rPr>
        <w:t>должности (нужное подчеркнуть) _______________________________________</w:t>
      </w:r>
    </w:p>
    <w:p>
      <w:pPr>
        <w:spacing w:after="0"/>
        <w:ind w:left="0"/>
        <w:jc w:val="both"/>
      </w:pPr>
      <w:r>
        <w:rPr>
          <w:rFonts w:ascii="Times New Roman"/>
          <w:b w:val="false"/>
          <w:i w:val="false"/>
          <w:color w:val="000000"/>
          <w:sz w:val="28"/>
        </w:rPr>
        <w:t>наименование организаций образования, адрес (область, район, город\село)</w:t>
      </w:r>
    </w:p>
    <w:p>
      <w:pPr>
        <w:spacing w:after="0"/>
        <w:ind w:left="0"/>
        <w:jc w:val="both"/>
      </w:pPr>
      <w:r>
        <w:rPr>
          <w:rFonts w:ascii="Times New Roman"/>
          <w:b w:val="false"/>
          <w:i w:val="false"/>
          <w:color w:val="000000"/>
          <w:sz w:val="28"/>
        </w:rPr>
        <w:t>В настоящее время работаю____________________________________________</w:t>
      </w:r>
    </w:p>
    <w:p>
      <w:pPr>
        <w:spacing w:after="0"/>
        <w:ind w:left="0"/>
        <w:jc w:val="both"/>
      </w:pPr>
      <w:r>
        <w:rPr>
          <w:rFonts w:ascii="Times New Roman"/>
          <w:b w:val="false"/>
          <w:i w:val="false"/>
          <w:color w:val="000000"/>
          <w:sz w:val="28"/>
        </w:rPr>
        <w:t>должность, наименование организации, адрес (область, район, город\село)</w:t>
      </w:r>
    </w:p>
    <w:p>
      <w:pPr>
        <w:spacing w:after="0"/>
        <w:ind w:left="0"/>
        <w:jc w:val="both"/>
      </w:pPr>
      <w:r>
        <w:rPr>
          <w:rFonts w:ascii="Times New Roman"/>
          <w:b w:val="false"/>
          <w:i w:val="false"/>
          <w:color w:val="000000"/>
          <w:sz w:val="28"/>
        </w:rPr>
        <w:t>Язык сдачи тестирования: казахский/русский нужное подчеркнуть</w:t>
      </w:r>
    </w:p>
    <w:p>
      <w:pPr>
        <w:spacing w:after="0"/>
        <w:ind w:left="0"/>
        <w:jc w:val="both"/>
      </w:pPr>
      <w:r>
        <w:rPr>
          <w:rFonts w:ascii="Times New Roman"/>
          <w:b w:val="false"/>
          <w:i w:val="false"/>
          <w:color w:val="000000"/>
          <w:sz w:val="28"/>
        </w:rPr>
        <w:t>Сообщаю о себе следующие сведения:</w:t>
      </w:r>
    </w:p>
    <w:p>
      <w:pPr>
        <w:spacing w:after="0"/>
        <w:ind w:left="0"/>
        <w:jc w:val="both"/>
      </w:pPr>
      <w:r>
        <w:rPr>
          <w:rFonts w:ascii="Times New Roman"/>
          <w:b w:val="false"/>
          <w:i w:val="false"/>
          <w:color w:val="000000"/>
          <w:sz w:val="28"/>
        </w:rPr>
        <w:t>Образование: высшее или послевузовское, техническое и профессиональное</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518"/>
        <w:gridCol w:w="3262"/>
        <w:gridCol w:w="4520"/>
      </w:tblGrid>
      <w:tr>
        <w:trPr>
          <w:trHeight w:val="30" w:hRule="atLeast"/>
        </w:trPr>
        <w:tc>
          <w:tcPr>
            <w:tcW w:w="45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учебного заведения</w:t>
            </w:r>
          </w:p>
        </w:tc>
        <w:tc>
          <w:tcPr>
            <w:tcW w:w="32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обучения</w:t>
            </w:r>
          </w:p>
        </w:tc>
        <w:tc>
          <w:tcPr>
            <w:tcW w:w="45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Специальность по диплому</w:t>
            </w:r>
          </w:p>
        </w:tc>
      </w:tr>
      <w:tr>
        <w:trPr>
          <w:trHeight w:val="30" w:hRule="atLeast"/>
        </w:trPr>
        <w:tc>
          <w:tcPr>
            <w:tcW w:w="45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2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5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279" w:id="231"/>
      <w:r>
        <w:rPr>
          <w:rFonts w:ascii="Times New Roman"/>
          <w:b w:val="false"/>
          <w:i w:val="false"/>
          <w:color w:val="000000"/>
          <w:sz w:val="28"/>
        </w:rPr>
        <w:t>
      Наличие квалификационной категории (дата присвоения (подтверждения) при его наличии):</w:t>
      </w:r>
    </w:p>
    <w:bookmarkEnd w:id="231"/>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Стаж работы: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10"/>
        <w:gridCol w:w="710"/>
        <w:gridCol w:w="1600"/>
        <w:gridCol w:w="4118"/>
        <w:gridCol w:w="5162"/>
      </w:tblGrid>
      <w:tr>
        <w:trPr>
          <w:trHeight w:val="30" w:hRule="atLeast"/>
        </w:trPr>
        <w:tc>
          <w:tcPr>
            <w:tcW w:w="7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Общий</w:t>
            </w:r>
          </w:p>
        </w:tc>
        <w:tc>
          <w:tcPr>
            <w:tcW w:w="7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Педагогический</w:t>
            </w:r>
          </w:p>
        </w:tc>
        <w:tc>
          <w:tcPr>
            <w:tcW w:w="16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Стаж государственной службы</w:t>
            </w:r>
          </w:p>
        </w:tc>
        <w:tc>
          <w:tcPr>
            <w:tcW w:w="4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специальности (для специалистов субъектов предпринимательства)</w:t>
            </w:r>
          </w:p>
        </w:tc>
        <w:tc>
          <w:tcPr>
            <w:tcW w:w="51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данной организации образования, в том числе на занимаемой должности</w:t>
            </w:r>
          </w:p>
        </w:tc>
      </w:tr>
      <w:tr>
        <w:trPr>
          <w:trHeight w:val="30" w:hRule="atLeast"/>
        </w:trPr>
        <w:tc>
          <w:tcPr>
            <w:tcW w:w="7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6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280" w:id="232"/>
      <w:r>
        <w:rPr>
          <w:rFonts w:ascii="Times New Roman"/>
          <w:b w:val="false"/>
          <w:i w:val="false"/>
          <w:color w:val="000000"/>
          <w:sz w:val="28"/>
        </w:rPr>
        <w:t>
      Имею следующие результаты работы: ______________________________________</w:t>
      </w:r>
    </w:p>
    <w:bookmarkEnd w:id="232"/>
    <w:p>
      <w:pPr>
        <w:spacing w:after="0"/>
        <w:ind w:left="0"/>
        <w:jc w:val="both"/>
      </w:pPr>
      <w:r>
        <w:rPr>
          <w:rFonts w:ascii="Times New Roman"/>
          <w:b w:val="false"/>
          <w:i w:val="false"/>
          <w:color w:val="000000"/>
          <w:sz w:val="28"/>
        </w:rPr>
        <w:t>Награды, звания, степень, ученая степень, ученое звание, а также дополнительные</w:t>
      </w:r>
    </w:p>
    <w:p>
      <w:pPr>
        <w:spacing w:after="0"/>
        <w:ind w:left="0"/>
        <w:jc w:val="both"/>
      </w:pPr>
      <w:r>
        <w:rPr>
          <w:rFonts w:ascii="Times New Roman"/>
          <w:b w:val="false"/>
          <w:i w:val="false"/>
          <w:color w:val="000000"/>
          <w:sz w:val="28"/>
        </w:rPr>
        <w:t>сведения (при наличии) __________________________________________________</w:t>
      </w:r>
    </w:p>
    <w:p>
      <w:pPr>
        <w:spacing w:after="0"/>
        <w:ind w:left="0"/>
        <w:jc w:val="both"/>
      </w:pPr>
      <w:r>
        <w:rPr>
          <w:rFonts w:ascii="Times New Roman"/>
          <w:b w:val="false"/>
          <w:i w:val="false"/>
          <w:color w:val="000000"/>
          <w:sz w:val="28"/>
        </w:rPr>
        <w:t>Даю согласие на обработку моих персональных данных, без ограничения срока,</w:t>
      </w:r>
    </w:p>
    <w:p>
      <w:pPr>
        <w:spacing w:after="0"/>
        <w:ind w:left="0"/>
        <w:jc w:val="both"/>
      </w:pPr>
      <w:r>
        <w:rPr>
          <w:rFonts w:ascii="Times New Roman"/>
          <w:b w:val="false"/>
          <w:i w:val="false"/>
          <w:color w:val="000000"/>
          <w:sz w:val="28"/>
        </w:rPr>
        <w:t>любыми законными способами, соответствующими целям обработки персональных</w:t>
      </w:r>
    </w:p>
    <w:p>
      <w:pPr>
        <w:spacing w:after="0"/>
        <w:ind w:left="0"/>
        <w:jc w:val="both"/>
      </w:pPr>
      <w:r>
        <w:rPr>
          <w:rFonts w:ascii="Times New Roman"/>
          <w:b w:val="false"/>
          <w:i w:val="false"/>
          <w:color w:val="000000"/>
          <w:sz w:val="28"/>
        </w:rPr>
        <w:t>данных (для использования фото, видео, в том числе в информационных системах</w:t>
      </w:r>
    </w:p>
    <w:p>
      <w:pPr>
        <w:spacing w:after="0"/>
        <w:ind w:left="0"/>
        <w:jc w:val="both"/>
      </w:pPr>
      <w:r>
        <w:rPr>
          <w:rFonts w:ascii="Times New Roman"/>
          <w:b w:val="false"/>
          <w:i w:val="false"/>
          <w:color w:val="000000"/>
          <w:sz w:val="28"/>
        </w:rPr>
        <w:t>персональных данных с использованием средств автоматизации или</w:t>
      </w:r>
    </w:p>
    <w:p>
      <w:pPr>
        <w:spacing w:after="0"/>
        <w:ind w:left="0"/>
        <w:jc w:val="both"/>
      </w:pPr>
      <w:r>
        <w:rPr>
          <w:rFonts w:ascii="Times New Roman"/>
          <w:b w:val="false"/>
          <w:i w:val="false"/>
          <w:color w:val="000000"/>
          <w:sz w:val="28"/>
        </w:rPr>
        <w:t>без использования таких средств).</w:t>
      </w:r>
    </w:p>
    <w:p>
      <w:pPr>
        <w:spacing w:after="0"/>
        <w:ind w:left="0"/>
        <w:jc w:val="both"/>
      </w:pPr>
      <w:r>
        <w:rPr>
          <w:rFonts w:ascii="Times New Roman"/>
          <w:b w:val="false"/>
          <w:i w:val="false"/>
          <w:color w:val="000000"/>
          <w:sz w:val="28"/>
        </w:rPr>
        <w:t>Я оповещен (-а) об ответственности за попытку использования одного</w:t>
      </w:r>
    </w:p>
    <w:p>
      <w:pPr>
        <w:spacing w:after="0"/>
        <w:ind w:left="0"/>
        <w:jc w:val="both"/>
      </w:pPr>
      <w:r>
        <w:rPr>
          <w:rFonts w:ascii="Times New Roman"/>
          <w:b w:val="false"/>
          <w:i w:val="false"/>
          <w:color w:val="000000"/>
          <w:sz w:val="28"/>
        </w:rPr>
        <w:t>из запрещенных предметов в здании, где будет проходить тестирование,</w:t>
      </w:r>
    </w:p>
    <w:p>
      <w:pPr>
        <w:spacing w:after="0"/>
        <w:ind w:left="0"/>
        <w:jc w:val="both"/>
      </w:pPr>
      <w:r>
        <w:rPr>
          <w:rFonts w:ascii="Times New Roman"/>
          <w:b w:val="false"/>
          <w:i w:val="false"/>
          <w:color w:val="000000"/>
          <w:sz w:val="28"/>
        </w:rPr>
        <w:t>об удалении с составлением соответствующего акта.</w:t>
      </w:r>
    </w:p>
    <w:p>
      <w:pPr>
        <w:spacing w:after="0"/>
        <w:ind w:left="0"/>
        <w:jc w:val="both"/>
      </w:pPr>
      <w:r>
        <w:rPr>
          <w:rFonts w:ascii="Times New Roman"/>
          <w:b w:val="false"/>
          <w:i w:val="false"/>
          <w:color w:val="000000"/>
          <w:sz w:val="28"/>
        </w:rPr>
        <w:t>Оповещен (-а), что при обнаружении запрещенного предмета лишаюсь права</w:t>
      </w:r>
    </w:p>
    <w:p>
      <w:pPr>
        <w:spacing w:after="0"/>
        <w:ind w:left="0"/>
        <w:jc w:val="both"/>
      </w:pPr>
      <w:r>
        <w:rPr>
          <w:rFonts w:ascii="Times New Roman"/>
          <w:b w:val="false"/>
          <w:i w:val="false"/>
          <w:color w:val="000000"/>
          <w:sz w:val="28"/>
        </w:rPr>
        <w:t>прохождения тестирования сроком на один год.</w:t>
      </w:r>
    </w:p>
    <w:p>
      <w:pPr>
        <w:spacing w:after="0"/>
        <w:ind w:left="0"/>
        <w:jc w:val="both"/>
      </w:pPr>
      <w:r>
        <w:rPr>
          <w:rFonts w:ascii="Times New Roman"/>
          <w:b w:val="false"/>
          <w:i w:val="false"/>
          <w:color w:val="000000"/>
          <w:sz w:val="28"/>
        </w:rPr>
        <w:t>Оповещен (-а), что при установлении фактов нарушения правил во время проведения</w:t>
      </w:r>
    </w:p>
    <w:p>
      <w:pPr>
        <w:spacing w:after="0"/>
        <w:ind w:left="0"/>
        <w:jc w:val="both"/>
      </w:pPr>
      <w:r>
        <w:rPr>
          <w:rFonts w:ascii="Times New Roman"/>
          <w:b w:val="false"/>
          <w:i w:val="false"/>
          <w:color w:val="000000"/>
          <w:sz w:val="28"/>
        </w:rPr>
        <w:t>тестирования, а также обнаруженных при просмотре видеозаписи, независимо</w:t>
      </w:r>
    </w:p>
    <w:p>
      <w:pPr>
        <w:spacing w:after="0"/>
        <w:ind w:left="0"/>
        <w:jc w:val="both"/>
      </w:pPr>
      <w:r>
        <w:rPr>
          <w:rFonts w:ascii="Times New Roman"/>
          <w:b w:val="false"/>
          <w:i w:val="false"/>
          <w:color w:val="000000"/>
          <w:sz w:val="28"/>
        </w:rPr>
        <w:t>от срока сдачи, составляется акт и производится аннулирование результатов.</w:t>
      </w:r>
    </w:p>
    <w:p>
      <w:pPr>
        <w:spacing w:after="0"/>
        <w:ind w:left="0"/>
        <w:jc w:val="both"/>
      </w:pPr>
      <w:r>
        <w:rPr>
          <w:rFonts w:ascii="Times New Roman"/>
          <w:b w:val="false"/>
          <w:i w:val="false"/>
          <w:color w:val="000000"/>
          <w:sz w:val="28"/>
        </w:rPr>
        <w:t>Запрещенные предметы:</w:t>
      </w:r>
    </w:p>
    <w:p>
      <w:pPr>
        <w:spacing w:after="0"/>
        <w:ind w:left="0"/>
        <w:jc w:val="both"/>
      </w:pPr>
      <w:r>
        <w:rPr>
          <w:rFonts w:ascii="Times New Roman"/>
          <w:b w:val="false"/>
          <w:i w:val="false"/>
          <w:color w:val="000000"/>
          <w:sz w:val="28"/>
        </w:rPr>
        <w:t>мобильные средства связи (пейджер, сотовые телефоны, планшеты, iPad (Айпад), iPod</w:t>
      </w:r>
    </w:p>
    <w:p>
      <w:pPr>
        <w:spacing w:after="0"/>
        <w:ind w:left="0"/>
        <w:jc w:val="both"/>
      </w:pPr>
      <w:r>
        <w:rPr>
          <w:rFonts w:ascii="Times New Roman"/>
          <w:b w:val="false"/>
          <w:i w:val="false"/>
          <w:color w:val="000000"/>
          <w:sz w:val="28"/>
        </w:rPr>
        <w:t>(Айпод), iPhone (Айфон), SmartPhone (Смартфон), Смартчасы);</w:t>
      </w:r>
    </w:p>
    <w:p>
      <w:pPr>
        <w:spacing w:after="0"/>
        <w:ind w:left="0"/>
        <w:jc w:val="both"/>
      </w:pPr>
      <w:r>
        <w:rPr>
          <w:rFonts w:ascii="Times New Roman"/>
          <w:b w:val="false"/>
          <w:i w:val="false"/>
          <w:color w:val="000000"/>
          <w:sz w:val="28"/>
        </w:rPr>
        <w:t>ноутбуки, плееры, модемы (мобильные роутеры);</w:t>
      </w:r>
    </w:p>
    <w:p>
      <w:pPr>
        <w:spacing w:after="0"/>
        <w:ind w:left="0"/>
        <w:jc w:val="both"/>
      </w:pPr>
      <w:r>
        <w:rPr>
          <w:rFonts w:ascii="Times New Roman"/>
          <w:b w:val="false"/>
          <w:i w:val="false"/>
          <w:color w:val="000000"/>
          <w:sz w:val="28"/>
        </w:rPr>
        <w:t>любые виды радио-электронной связи (Wi-Fi (Вай-фай), Bluetooth (Блютуз),</w:t>
      </w:r>
    </w:p>
    <w:p>
      <w:pPr>
        <w:spacing w:after="0"/>
        <w:ind w:left="0"/>
        <w:jc w:val="both"/>
      </w:pPr>
      <w:r>
        <w:rPr>
          <w:rFonts w:ascii="Times New Roman"/>
          <w:b w:val="false"/>
          <w:i w:val="false"/>
          <w:color w:val="000000"/>
          <w:sz w:val="28"/>
        </w:rPr>
        <w:t>Dect (Дект), 3G (3 Джи), 4G (4 Джи), 5G (5 Джи);</w:t>
      </w:r>
    </w:p>
    <w:p>
      <w:pPr>
        <w:spacing w:after="0"/>
        <w:ind w:left="0"/>
        <w:jc w:val="both"/>
      </w:pPr>
      <w:r>
        <w:rPr>
          <w:rFonts w:ascii="Times New Roman"/>
          <w:b w:val="false"/>
          <w:i w:val="false"/>
          <w:color w:val="000000"/>
          <w:sz w:val="28"/>
        </w:rPr>
        <w:t>наушники проводные и беспроводные и прочее;</w:t>
      </w:r>
    </w:p>
    <w:p>
      <w:pPr>
        <w:spacing w:after="0"/>
        <w:ind w:left="0"/>
        <w:jc w:val="both"/>
      </w:pPr>
      <w:r>
        <w:rPr>
          <w:rFonts w:ascii="Times New Roman"/>
          <w:b w:val="false"/>
          <w:i w:val="false"/>
          <w:color w:val="000000"/>
          <w:sz w:val="28"/>
        </w:rPr>
        <w:t>шпаргалки и учебно-методические литературы;</w:t>
      </w:r>
    </w:p>
    <w:p>
      <w:pPr>
        <w:spacing w:after="0"/>
        <w:ind w:left="0"/>
        <w:jc w:val="both"/>
      </w:pPr>
      <w:r>
        <w:rPr>
          <w:rFonts w:ascii="Times New Roman"/>
          <w:b w:val="false"/>
          <w:i w:val="false"/>
          <w:color w:val="000000"/>
          <w:sz w:val="28"/>
        </w:rPr>
        <w:t>калькуляторы и корректирующие жидкости.</w:t>
      </w:r>
    </w:p>
    <w:p>
      <w:pPr>
        <w:spacing w:after="0"/>
        <w:ind w:left="0"/>
        <w:jc w:val="both"/>
      </w:pPr>
      <w:r>
        <w:rPr>
          <w:rFonts w:ascii="Times New Roman"/>
          <w:b w:val="false"/>
          <w:i w:val="false"/>
          <w:color w:val="000000"/>
          <w:sz w:val="28"/>
        </w:rPr>
        <w:t>Я согласен (-а) ________________________________________________</w:t>
      </w:r>
    </w:p>
    <w:p>
      <w:pPr>
        <w:spacing w:after="0"/>
        <w:ind w:left="0"/>
        <w:jc w:val="both"/>
      </w:pPr>
      <w:r>
        <w:rPr>
          <w:rFonts w:ascii="Times New Roman"/>
          <w:b w:val="false"/>
          <w:i w:val="false"/>
          <w:color w:val="000000"/>
          <w:sz w:val="28"/>
        </w:rPr>
        <w:t xml:space="preserve"> (Ф.И.О. (при его наличии)) (подпись)</w:t>
      </w:r>
    </w:p>
    <w:p>
      <w:pPr>
        <w:spacing w:after="0"/>
        <w:ind w:left="0"/>
        <w:jc w:val="both"/>
      </w:pPr>
      <w:r>
        <w:rPr>
          <w:rFonts w:ascii="Times New Roman"/>
          <w:b w:val="false"/>
          <w:i w:val="false"/>
          <w:color w:val="000000"/>
          <w:sz w:val="28"/>
        </w:rPr>
        <w:t>С Правилами проведения тестирования и конкурса ознакомлен (а)</w:t>
      </w:r>
    </w:p>
    <w:p>
      <w:pPr>
        <w:spacing w:after="0"/>
        <w:ind w:left="0"/>
        <w:jc w:val="both"/>
      </w:pPr>
      <w:r>
        <w:rPr>
          <w:rFonts w:ascii="Times New Roman"/>
          <w:b w:val="false"/>
          <w:i w:val="false"/>
          <w:color w:val="000000"/>
          <w:sz w:val="28"/>
        </w:rPr>
        <w:t>"____" ______________20___года ____________________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 к Правилам</w:t>
            </w:r>
            <w:r>
              <w:br/>
            </w:r>
            <w:r>
              <w:rPr>
                <w:rFonts w:ascii="Times New Roman"/>
                <w:b w:val="false"/>
                <w:i w:val="false"/>
                <w:color w:val="000000"/>
                <w:sz w:val="20"/>
              </w:rPr>
              <w:t>назначения на должности,</w:t>
            </w:r>
            <w:r>
              <w:br/>
            </w:r>
            <w:r>
              <w:rPr>
                <w:rFonts w:ascii="Times New Roman"/>
                <w:b w:val="false"/>
                <w:i w:val="false"/>
                <w:color w:val="000000"/>
                <w:sz w:val="20"/>
              </w:rPr>
              <w:t>освобождения от должностей</w:t>
            </w:r>
            <w:r>
              <w:br/>
            </w:r>
            <w:r>
              <w:rPr>
                <w:rFonts w:ascii="Times New Roman"/>
                <w:b w:val="false"/>
                <w:i w:val="false"/>
                <w:color w:val="000000"/>
                <w:sz w:val="20"/>
              </w:rPr>
              <w:t>первых руководителей</w:t>
            </w:r>
            <w:r>
              <w:br/>
            </w:r>
            <w:r>
              <w:rPr>
                <w:rFonts w:ascii="Times New Roman"/>
                <w:b w:val="false"/>
                <w:i w:val="false"/>
                <w:color w:val="000000"/>
                <w:sz w:val="20"/>
              </w:rPr>
              <w:t>и педагогов государственных</w:t>
            </w:r>
            <w:r>
              <w:br/>
            </w:r>
            <w:r>
              <w:rPr>
                <w:rFonts w:ascii="Times New Roman"/>
                <w:b w:val="false"/>
                <w:i w:val="false"/>
                <w:color w:val="000000"/>
                <w:sz w:val="20"/>
              </w:rPr>
              <w:t>организаций 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83" w:id="233"/>
    <w:p>
      <w:pPr>
        <w:spacing w:after="0"/>
        <w:ind w:left="0"/>
        <w:jc w:val="left"/>
      </w:pPr>
      <w:r>
        <w:rPr>
          <w:rFonts w:ascii="Times New Roman"/>
          <w:b/>
          <w:i w:val="false"/>
          <w:color w:val="000000"/>
        </w:rPr>
        <w:t xml:space="preserve"> Список кандидатов, участвующих в тестировании на назначение на должность руководителя государственной организации образования</w:t>
      </w:r>
    </w:p>
    <w:bookmarkEnd w:id="23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905"/>
        <w:gridCol w:w="7317"/>
        <w:gridCol w:w="2039"/>
        <w:gridCol w:w="2039"/>
      </w:tblGrid>
      <w:tr>
        <w:trPr>
          <w:trHeight w:val="30" w:hRule="atLeast"/>
        </w:trPr>
        <w:tc>
          <w:tcPr>
            <w:tcW w:w="9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3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ФИО (при его наличии) (полностью)*</w:t>
            </w:r>
          </w:p>
        </w:tc>
        <w:tc>
          <w:tcPr>
            <w:tcW w:w="2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ИИН*</w:t>
            </w:r>
          </w:p>
        </w:tc>
        <w:tc>
          <w:tcPr>
            <w:tcW w:w="2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Язык сдачи тестирования</w:t>
            </w:r>
          </w:p>
        </w:tc>
      </w:tr>
      <w:tr>
        <w:trPr>
          <w:trHeight w:val="30" w:hRule="atLeast"/>
        </w:trPr>
        <w:tc>
          <w:tcPr>
            <w:tcW w:w="9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3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9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3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84" w:id="234"/>
    <w:p>
      <w:pPr>
        <w:spacing w:after="0"/>
        <w:ind w:left="0"/>
        <w:jc w:val="both"/>
      </w:pPr>
      <w:r>
        <w:rPr>
          <w:rFonts w:ascii="Times New Roman"/>
          <w:b w:val="false"/>
          <w:i w:val="false"/>
          <w:color w:val="000000"/>
          <w:sz w:val="28"/>
        </w:rPr>
        <w:t>
      * Примечание: Фамилия, имя, отчество (при его наличии) заполняется согласно документу, удостоверяющему личность.</w:t>
      </w:r>
    </w:p>
    <w:bookmarkEnd w:id="234"/>
    <w:bookmarkStart w:name="z285" w:id="235"/>
    <w:p>
      <w:pPr>
        <w:spacing w:after="0"/>
        <w:ind w:left="0"/>
        <w:jc w:val="both"/>
      </w:pPr>
      <w:r>
        <w:rPr>
          <w:rFonts w:ascii="Times New Roman"/>
          <w:b w:val="false"/>
          <w:i w:val="false"/>
          <w:color w:val="000000"/>
          <w:sz w:val="28"/>
        </w:rPr>
        <w:t>
      Место печати</w:t>
      </w:r>
    </w:p>
    <w:bookmarkEnd w:id="235"/>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7 к Правилам</w:t>
            </w:r>
            <w:r>
              <w:br/>
            </w:r>
            <w:r>
              <w:rPr>
                <w:rFonts w:ascii="Times New Roman"/>
                <w:b w:val="false"/>
                <w:i w:val="false"/>
                <w:color w:val="000000"/>
                <w:sz w:val="20"/>
              </w:rPr>
              <w:t>назначения на должности,</w:t>
            </w:r>
            <w:r>
              <w:br/>
            </w:r>
            <w:r>
              <w:rPr>
                <w:rFonts w:ascii="Times New Roman"/>
                <w:b w:val="false"/>
                <w:i w:val="false"/>
                <w:color w:val="000000"/>
                <w:sz w:val="20"/>
              </w:rPr>
              <w:t>освобождения от должностей</w:t>
            </w:r>
            <w:r>
              <w:br/>
            </w:r>
            <w:r>
              <w:rPr>
                <w:rFonts w:ascii="Times New Roman"/>
                <w:b w:val="false"/>
                <w:i w:val="false"/>
                <w:color w:val="000000"/>
                <w:sz w:val="20"/>
              </w:rPr>
              <w:t>первых руководителей</w:t>
            </w:r>
            <w:r>
              <w:br/>
            </w:r>
            <w:r>
              <w:rPr>
                <w:rFonts w:ascii="Times New Roman"/>
                <w:b w:val="false"/>
                <w:i w:val="false"/>
                <w:color w:val="000000"/>
                <w:sz w:val="20"/>
              </w:rPr>
              <w:t>и педагогов государственных</w:t>
            </w:r>
            <w:r>
              <w:br/>
            </w:r>
            <w:r>
              <w:rPr>
                <w:rFonts w:ascii="Times New Roman"/>
                <w:b w:val="false"/>
                <w:i w:val="false"/>
                <w:color w:val="000000"/>
                <w:sz w:val="20"/>
              </w:rPr>
              <w:t>организаций 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88" w:id="236"/>
    <w:p>
      <w:pPr>
        <w:spacing w:after="0"/>
        <w:ind w:left="0"/>
        <w:jc w:val="left"/>
      </w:pPr>
      <w:r>
        <w:rPr>
          <w:rFonts w:ascii="Times New Roman"/>
          <w:b/>
          <w:i w:val="false"/>
          <w:color w:val="000000"/>
        </w:rPr>
        <w:t xml:space="preserve"> Сертификат о прохождении тестирования на назначение на должность</w:t>
      </w:r>
      <w:r>
        <w:br/>
      </w:r>
      <w:r>
        <w:rPr>
          <w:rFonts w:ascii="Times New Roman"/>
          <w:b/>
          <w:i w:val="false"/>
          <w:color w:val="000000"/>
        </w:rPr>
        <w:t>первого руководителя государственной организации образования</w:t>
      </w:r>
    </w:p>
    <w:bookmarkEnd w:id="236"/>
    <w:p>
      <w:pPr>
        <w:spacing w:after="0"/>
        <w:ind w:left="0"/>
        <w:jc w:val="both"/>
      </w:pPr>
      <w:bookmarkStart w:name="z289" w:id="237"/>
      <w:r>
        <w:rPr>
          <w:rFonts w:ascii="Times New Roman"/>
          <w:b w:val="false"/>
          <w:i w:val="false"/>
          <w:color w:val="000000"/>
          <w:sz w:val="28"/>
        </w:rPr>
        <w:t>
      удостоверяет в том, что _________________________________________</w:t>
      </w:r>
    </w:p>
    <w:bookmarkEnd w:id="237"/>
    <w:p>
      <w:pPr>
        <w:spacing w:after="0"/>
        <w:ind w:left="0"/>
        <w:jc w:val="both"/>
      </w:pPr>
      <w:r>
        <w:rPr>
          <w:rFonts w:ascii="Times New Roman"/>
          <w:b w:val="false"/>
          <w:i w:val="false"/>
          <w:color w:val="000000"/>
          <w:sz w:val="28"/>
        </w:rPr>
        <w:t>Ф.И.О. (при его наличии) участвовал(а) в тестировании в городе</w:t>
      </w:r>
    </w:p>
    <w:p>
      <w:pPr>
        <w:spacing w:after="0"/>
        <w:ind w:left="0"/>
        <w:jc w:val="both"/>
      </w:pPr>
      <w:r>
        <w:rPr>
          <w:rFonts w:ascii="Times New Roman"/>
          <w:b w:val="false"/>
          <w:i w:val="false"/>
          <w:color w:val="000000"/>
          <w:sz w:val="28"/>
        </w:rPr>
        <w:t>____________ на должность руководителя государственной организации</w:t>
      </w:r>
    </w:p>
    <w:p>
      <w:pPr>
        <w:spacing w:after="0"/>
        <w:ind w:left="0"/>
        <w:jc w:val="both"/>
      </w:pPr>
      <w:r>
        <w:rPr>
          <w:rFonts w:ascii="Times New Roman"/>
          <w:b w:val="false"/>
          <w:i w:val="false"/>
          <w:color w:val="000000"/>
          <w:sz w:val="28"/>
        </w:rPr>
        <w:t>Дата проведения тестирования "____" ___________ день, месяц, год</w:t>
      </w:r>
    </w:p>
    <w:p>
      <w:pPr>
        <w:spacing w:after="0"/>
        <w:ind w:left="0"/>
        <w:jc w:val="both"/>
      </w:pPr>
      <w:r>
        <w:rPr>
          <w:rFonts w:ascii="Times New Roman"/>
          <w:b w:val="false"/>
          <w:i w:val="false"/>
          <w:color w:val="000000"/>
          <w:sz w:val="28"/>
        </w:rPr>
        <w:t>и показал (а) следующий результат:</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459"/>
        <w:gridCol w:w="2437"/>
        <w:gridCol w:w="3382"/>
        <w:gridCol w:w="1022"/>
      </w:tblGrid>
      <w:tr>
        <w:trPr>
          <w:trHeight w:val="30" w:hRule="atLeast"/>
        </w:trPr>
        <w:tc>
          <w:tcPr>
            <w:tcW w:w="5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тестирования</w:t>
            </w:r>
          </w:p>
        </w:tc>
        <w:tc>
          <w:tcPr>
            <w:tcW w:w="2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тестовых заданий</w:t>
            </w:r>
          </w:p>
        </w:tc>
        <w:tc>
          <w:tcPr>
            <w:tcW w:w="33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пороговых баллов 70%</w:t>
            </w:r>
          </w:p>
        </w:tc>
        <w:tc>
          <w:tcPr>
            <w:tcW w:w="1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набранных баллов</w:t>
            </w:r>
          </w:p>
        </w:tc>
      </w:tr>
      <w:tr>
        <w:trPr>
          <w:trHeight w:val="30" w:hRule="atLeast"/>
        </w:trPr>
        <w:tc>
          <w:tcPr>
            <w:tcW w:w="5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1" w:id="238"/>
          <w:p>
            <w:pPr>
              <w:spacing w:after="20"/>
              <w:ind w:left="20"/>
              <w:jc w:val="both"/>
            </w:pPr>
            <w:r>
              <w:rPr>
                <w:rFonts w:ascii="Times New Roman"/>
                <w:b w:val="false"/>
                <w:i w:val="false"/>
                <w:color w:val="000000"/>
                <w:sz w:val="20"/>
              </w:rPr>
              <w:t>
</w:t>
            </w:r>
            <w:r>
              <w:rPr>
                <w:rFonts w:ascii="Times New Roman"/>
                <w:b w:val="false"/>
                <w:i w:val="false"/>
                <w:color w:val="000000"/>
                <w:sz w:val="20"/>
              </w:rPr>
              <w:t>Конституция</w:t>
            </w:r>
            <w:r>
              <w:rPr>
                <w:rFonts w:ascii="Times New Roman"/>
                <w:b w:val="false"/>
                <w:i w:val="false"/>
                <w:color w:val="000000"/>
                <w:sz w:val="20"/>
              </w:rPr>
              <w:t xml:space="preserve"> Республики Казахстан; </w:t>
            </w:r>
          </w:p>
          <w:bookmarkEnd w:id="238"/>
          <w:p>
            <w:pPr>
              <w:spacing w:after="20"/>
              <w:ind w:left="20"/>
              <w:jc w:val="both"/>
            </w:pPr>
            <w:r>
              <w:rPr>
                <w:rFonts w:ascii="Times New Roman"/>
                <w:b w:val="false"/>
                <w:i w:val="false"/>
                <w:color w:val="000000"/>
                <w:sz w:val="20"/>
              </w:rPr>
              <w:t>
</w:t>
            </w:r>
            <w:r>
              <w:rPr>
                <w:rFonts w:ascii="Times New Roman"/>
                <w:b w:val="false"/>
                <w:i w:val="false"/>
                <w:color w:val="000000"/>
                <w:sz w:val="20"/>
              </w:rPr>
              <w:t>Трудовой</w:t>
            </w:r>
            <w:r>
              <w:rPr>
                <w:rFonts w:ascii="Times New Roman"/>
                <w:b w:val="false"/>
                <w:i w:val="false"/>
                <w:color w:val="000000"/>
                <w:sz w:val="20"/>
              </w:rPr>
              <w:t xml:space="preserve"> кодекс Республики Казахстан;</w:t>
            </w:r>
          </w:p>
          <w:p>
            <w:pPr>
              <w:spacing w:after="20"/>
              <w:ind w:left="20"/>
              <w:jc w:val="both"/>
            </w:pPr>
            <w:r>
              <w:rPr>
                <w:rFonts w:ascii="Times New Roman"/>
                <w:b w:val="false"/>
                <w:i w:val="false"/>
                <w:color w:val="000000"/>
                <w:sz w:val="20"/>
              </w:rPr>
              <w:t>
</w:t>
            </w:r>
            <w:r>
              <w:rPr>
                <w:rFonts w:ascii="Times New Roman"/>
                <w:b w:val="false"/>
                <w:i w:val="false"/>
                <w:color w:val="000000"/>
                <w:sz w:val="20"/>
              </w:rPr>
              <w:t>Закон</w:t>
            </w:r>
            <w:r>
              <w:rPr>
                <w:rFonts w:ascii="Times New Roman"/>
                <w:b w:val="false"/>
                <w:i w:val="false"/>
                <w:color w:val="000000"/>
                <w:sz w:val="20"/>
              </w:rPr>
              <w:t xml:space="preserve"> Республики Казахстан "Об образовании"; </w:t>
            </w:r>
          </w:p>
          <w:p>
            <w:pPr>
              <w:spacing w:after="20"/>
              <w:ind w:left="20"/>
              <w:jc w:val="both"/>
            </w:pPr>
            <w:r>
              <w:rPr>
                <w:rFonts w:ascii="Times New Roman"/>
                <w:b w:val="false"/>
                <w:i w:val="false"/>
                <w:color w:val="000000"/>
                <w:sz w:val="20"/>
              </w:rPr>
              <w:t>
</w:t>
            </w:r>
            <w:r>
              <w:rPr>
                <w:rFonts w:ascii="Times New Roman"/>
                <w:b w:val="false"/>
                <w:i w:val="false"/>
                <w:color w:val="000000"/>
                <w:sz w:val="20"/>
              </w:rPr>
              <w:t>Закон</w:t>
            </w:r>
            <w:r>
              <w:rPr>
                <w:rFonts w:ascii="Times New Roman"/>
                <w:b w:val="false"/>
                <w:i w:val="false"/>
                <w:color w:val="000000"/>
                <w:sz w:val="20"/>
              </w:rPr>
              <w:t xml:space="preserve"> Республики Казахстан "О противодействии коррупции"; </w:t>
            </w:r>
            <w:r>
              <w:rPr>
                <w:rFonts w:ascii="Times New Roman"/>
                <w:b w:val="false"/>
                <w:i w:val="false"/>
                <w:color w:val="000000"/>
                <w:sz w:val="20"/>
              </w:rPr>
              <w:t>Закон</w:t>
            </w:r>
            <w:r>
              <w:rPr>
                <w:rFonts w:ascii="Times New Roman"/>
                <w:b w:val="false"/>
                <w:i w:val="false"/>
                <w:color w:val="000000"/>
                <w:sz w:val="20"/>
              </w:rPr>
              <w:t xml:space="preserve"> Республики Казахстан "О статусе педагога"</w:t>
            </w:r>
          </w:p>
        </w:tc>
        <w:tc>
          <w:tcPr>
            <w:tcW w:w="2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 вопросов</w:t>
            </w:r>
          </w:p>
        </w:tc>
        <w:tc>
          <w:tcPr>
            <w:tcW w:w="33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 балла</w:t>
            </w:r>
          </w:p>
        </w:tc>
        <w:tc>
          <w:tcPr>
            <w:tcW w:w="1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5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Основы педагогики и психологии</w:t>
            </w:r>
          </w:p>
        </w:tc>
        <w:tc>
          <w:tcPr>
            <w:tcW w:w="2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вопросов</w:t>
            </w:r>
          </w:p>
        </w:tc>
        <w:tc>
          <w:tcPr>
            <w:tcW w:w="33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баллов</w:t>
            </w:r>
          </w:p>
        </w:tc>
        <w:tc>
          <w:tcPr>
            <w:tcW w:w="1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5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Управленческие компетенции</w:t>
            </w:r>
          </w:p>
        </w:tc>
        <w:tc>
          <w:tcPr>
            <w:tcW w:w="2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 вопросов</w:t>
            </w:r>
          </w:p>
        </w:tc>
        <w:tc>
          <w:tcPr>
            <w:tcW w:w="33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баллов</w:t>
            </w:r>
          </w:p>
        </w:tc>
        <w:tc>
          <w:tcPr>
            <w:tcW w:w="1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5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Всего</w:t>
            </w:r>
          </w:p>
        </w:tc>
        <w:tc>
          <w:tcPr>
            <w:tcW w:w="2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 вопросов</w:t>
            </w:r>
          </w:p>
        </w:tc>
        <w:tc>
          <w:tcPr>
            <w:tcW w:w="33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293" w:id="239"/>
      <w:r>
        <w:rPr>
          <w:rFonts w:ascii="Times New Roman"/>
          <w:b w:val="false"/>
          <w:i w:val="false"/>
          <w:color w:val="000000"/>
          <w:sz w:val="28"/>
        </w:rPr>
        <w:t>
      Руководитель (представитель) НЦТ:</w:t>
      </w:r>
    </w:p>
    <w:bookmarkEnd w:id="239"/>
    <w:p>
      <w:pPr>
        <w:spacing w:after="0"/>
        <w:ind w:left="0"/>
        <w:jc w:val="both"/>
      </w:pPr>
      <w:r>
        <w:rPr>
          <w:rFonts w:ascii="Times New Roman"/>
          <w:b w:val="false"/>
          <w:i w:val="false"/>
          <w:color w:val="000000"/>
          <w:sz w:val="28"/>
        </w:rPr>
        <w:t>_____________________________ (Ф.И.О.(при его наличии), подпись)</w:t>
      </w:r>
    </w:p>
    <w:p>
      <w:pPr>
        <w:spacing w:after="0"/>
        <w:ind w:left="0"/>
        <w:jc w:val="both"/>
      </w:pPr>
      <w:r>
        <w:rPr>
          <w:rFonts w:ascii="Times New Roman"/>
          <w:b w:val="false"/>
          <w:i w:val="false"/>
          <w:color w:val="000000"/>
          <w:sz w:val="28"/>
        </w:rPr>
        <w:t>Место печати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8 к Правилам</w:t>
            </w:r>
            <w:r>
              <w:br/>
            </w:r>
            <w:r>
              <w:rPr>
                <w:rFonts w:ascii="Times New Roman"/>
                <w:b w:val="false"/>
                <w:i w:val="false"/>
                <w:color w:val="000000"/>
                <w:sz w:val="20"/>
              </w:rPr>
              <w:t>назначения на должности,</w:t>
            </w:r>
            <w:r>
              <w:br/>
            </w:r>
            <w:r>
              <w:rPr>
                <w:rFonts w:ascii="Times New Roman"/>
                <w:b w:val="false"/>
                <w:i w:val="false"/>
                <w:color w:val="000000"/>
                <w:sz w:val="20"/>
              </w:rPr>
              <w:t>освобождения от должностей</w:t>
            </w:r>
            <w:r>
              <w:br/>
            </w:r>
            <w:r>
              <w:rPr>
                <w:rFonts w:ascii="Times New Roman"/>
                <w:b w:val="false"/>
                <w:i w:val="false"/>
                <w:color w:val="000000"/>
                <w:sz w:val="20"/>
              </w:rPr>
              <w:t>первых руководителей</w:t>
            </w:r>
            <w:r>
              <w:br/>
            </w:r>
            <w:r>
              <w:rPr>
                <w:rFonts w:ascii="Times New Roman"/>
                <w:b w:val="false"/>
                <w:i w:val="false"/>
                <w:color w:val="000000"/>
                <w:sz w:val="20"/>
              </w:rPr>
              <w:t>и педагогов государственных</w:t>
            </w:r>
            <w:r>
              <w:br/>
            </w:r>
            <w:r>
              <w:rPr>
                <w:rFonts w:ascii="Times New Roman"/>
                <w:b w:val="false"/>
                <w:i w:val="false"/>
                <w:color w:val="000000"/>
                <w:sz w:val="20"/>
              </w:rPr>
              <w:t>организаций образования</w:t>
            </w:r>
          </w:p>
        </w:tc>
      </w:tr>
    </w:tbl>
    <w:bookmarkStart w:name="z295" w:id="240"/>
    <w:p>
      <w:pPr>
        <w:spacing w:after="0"/>
        <w:ind w:left="0"/>
        <w:jc w:val="left"/>
      </w:pPr>
      <w:r>
        <w:rPr>
          <w:rFonts w:ascii="Times New Roman"/>
          <w:b/>
          <w:i w:val="false"/>
          <w:color w:val="000000"/>
        </w:rPr>
        <w:t xml:space="preserve"> Тематические направления для собеседования с кандидатом</w:t>
      </w:r>
      <w:r>
        <w:br/>
      </w:r>
      <w:r>
        <w:rPr>
          <w:rFonts w:ascii="Times New Roman"/>
          <w:b/>
          <w:i w:val="false"/>
          <w:color w:val="000000"/>
        </w:rPr>
        <w:t>на вакантную должность руководителя государственной организации образования</w:t>
      </w:r>
    </w:p>
    <w:bookmarkEnd w:id="240"/>
    <w:bookmarkStart w:name="z296" w:id="241"/>
    <w:p>
      <w:pPr>
        <w:spacing w:after="0"/>
        <w:ind w:left="0"/>
        <w:jc w:val="both"/>
      </w:pPr>
      <w:r>
        <w:rPr>
          <w:rFonts w:ascii="Times New Roman"/>
          <w:b w:val="false"/>
          <w:i w:val="false"/>
          <w:color w:val="000000"/>
          <w:sz w:val="28"/>
        </w:rPr>
        <w:t>
      1. Основные нормативные правовые документы уполномоченного органа в области образования, нормативные правовые документы государственных органов, регулирующие сферу образования Республики Казахстан.</w:t>
      </w:r>
    </w:p>
    <w:bookmarkEnd w:id="241"/>
    <w:bookmarkStart w:name="z297" w:id="242"/>
    <w:p>
      <w:pPr>
        <w:spacing w:after="0"/>
        <w:ind w:left="0"/>
        <w:jc w:val="both"/>
      </w:pPr>
      <w:r>
        <w:rPr>
          <w:rFonts w:ascii="Times New Roman"/>
          <w:b w:val="false"/>
          <w:i w:val="false"/>
          <w:color w:val="000000"/>
          <w:sz w:val="28"/>
        </w:rPr>
        <w:t>
      2. Современные подходы менеджмента в образовании.</w:t>
      </w:r>
    </w:p>
    <w:bookmarkEnd w:id="242"/>
    <w:bookmarkStart w:name="z298" w:id="243"/>
    <w:p>
      <w:pPr>
        <w:spacing w:after="0"/>
        <w:ind w:left="0"/>
        <w:jc w:val="both"/>
      </w:pPr>
      <w:r>
        <w:rPr>
          <w:rFonts w:ascii="Times New Roman"/>
          <w:b w:val="false"/>
          <w:i w:val="false"/>
          <w:color w:val="000000"/>
          <w:sz w:val="28"/>
        </w:rPr>
        <w:t>
      3. Документы системы государственного планирования в области образования.</w:t>
      </w:r>
    </w:p>
    <w:bookmarkEnd w:id="243"/>
    <w:bookmarkStart w:name="z299" w:id="244"/>
    <w:p>
      <w:pPr>
        <w:spacing w:after="0"/>
        <w:ind w:left="0"/>
        <w:jc w:val="both"/>
      </w:pPr>
      <w:r>
        <w:rPr>
          <w:rFonts w:ascii="Times New Roman"/>
          <w:b w:val="false"/>
          <w:i w:val="false"/>
          <w:color w:val="000000"/>
          <w:sz w:val="28"/>
        </w:rPr>
        <w:t>
      4. Инновации в управлении организацией образования.</w:t>
      </w:r>
    </w:p>
    <w:bookmarkEnd w:id="244"/>
    <w:bookmarkStart w:name="z300" w:id="245"/>
    <w:p>
      <w:pPr>
        <w:spacing w:after="0"/>
        <w:ind w:left="0"/>
        <w:jc w:val="both"/>
      </w:pPr>
      <w:r>
        <w:rPr>
          <w:rFonts w:ascii="Times New Roman"/>
          <w:b w:val="false"/>
          <w:i w:val="false"/>
          <w:color w:val="000000"/>
          <w:sz w:val="28"/>
        </w:rPr>
        <w:t>
      5. Критерии успешной организации образования, успешного руководителя, успешного обучающегося/воспитанника, успешного педагога.</w:t>
      </w:r>
    </w:p>
    <w:bookmarkEnd w:id="245"/>
    <w:bookmarkStart w:name="z301" w:id="246"/>
    <w:p>
      <w:pPr>
        <w:spacing w:after="0"/>
        <w:ind w:left="0"/>
        <w:jc w:val="both"/>
      </w:pPr>
      <w:r>
        <w:rPr>
          <w:rFonts w:ascii="Times New Roman"/>
          <w:b w:val="false"/>
          <w:i w:val="false"/>
          <w:color w:val="000000"/>
          <w:sz w:val="28"/>
        </w:rPr>
        <w:t>
      6. Роль международных исследований в образовании Казахстана.</w:t>
      </w:r>
    </w:p>
    <w:bookmarkEnd w:id="246"/>
    <w:bookmarkStart w:name="z302" w:id="247"/>
    <w:p>
      <w:pPr>
        <w:spacing w:after="0"/>
        <w:ind w:left="0"/>
        <w:jc w:val="both"/>
      </w:pPr>
      <w:r>
        <w:rPr>
          <w:rFonts w:ascii="Times New Roman"/>
          <w:b w:val="false"/>
          <w:i w:val="false"/>
          <w:color w:val="000000"/>
          <w:sz w:val="28"/>
        </w:rPr>
        <w:t>
      7. Система организации научно-методической работы в организации образования.</w:t>
      </w:r>
    </w:p>
    <w:bookmarkEnd w:id="247"/>
    <w:bookmarkStart w:name="z303" w:id="248"/>
    <w:p>
      <w:pPr>
        <w:spacing w:after="0"/>
        <w:ind w:left="0"/>
        <w:jc w:val="both"/>
      </w:pPr>
      <w:r>
        <w:rPr>
          <w:rFonts w:ascii="Times New Roman"/>
          <w:b w:val="false"/>
          <w:i w:val="false"/>
          <w:color w:val="000000"/>
          <w:sz w:val="28"/>
        </w:rPr>
        <w:t>
      8. Особенности Государственного общеобязательного стандарта образования РК по уровням.</w:t>
      </w:r>
    </w:p>
    <w:bookmarkEnd w:id="248"/>
    <w:bookmarkStart w:name="z304" w:id="249"/>
    <w:p>
      <w:pPr>
        <w:spacing w:after="0"/>
        <w:ind w:left="0"/>
        <w:jc w:val="both"/>
      </w:pPr>
      <w:r>
        <w:rPr>
          <w:rFonts w:ascii="Times New Roman"/>
          <w:b w:val="false"/>
          <w:i w:val="false"/>
          <w:color w:val="000000"/>
          <w:sz w:val="28"/>
        </w:rPr>
        <w:t>
      9. Система взаимодействия администрации с Попечительским советом.</w:t>
      </w:r>
    </w:p>
    <w:bookmarkEnd w:id="249"/>
    <w:bookmarkStart w:name="z305" w:id="250"/>
    <w:p>
      <w:pPr>
        <w:spacing w:after="0"/>
        <w:ind w:left="0"/>
        <w:jc w:val="both"/>
      </w:pPr>
      <w:r>
        <w:rPr>
          <w:rFonts w:ascii="Times New Roman"/>
          <w:b w:val="false"/>
          <w:i w:val="false"/>
          <w:color w:val="000000"/>
          <w:sz w:val="28"/>
        </w:rPr>
        <w:t>
      10. Роль социального партнерства и международного сотрудничества в подготовке кадров.</w:t>
      </w:r>
    </w:p>
    <w:bookmarkEnd w:id="250"/>
    <w:bookmarkStart w:name="z306" w:id="251"/>
    <w:p>
      <w:pPr>
        <w:spacing w:after="0"/>
        <w:ind w:left="0"/>
        <w:jc w:val="both"/>
      </w:pPr>
      <w:r>
        <w:rPr>
          <w:rFonts w:ascii="Times New Roman"/>
          <w:b w:val="false"/>
          <w:i w:val="false"/>
          <w:color w:val="000000"/>
          <w:sz w:val="28"/>
        </w:rPr>
        <w:t>
      11. Задачи обеспечения квалифицированными кадрами организации образования.</w:t>
      </w:r>
    </w:p>
    <w:bookmarkEnd w:id="251"/>
    <w:bookmarkStart w:name="z307" w:id="252"/>
    <w:p>
      <w:pPr>
        <w:spacing w:after="0"/>
        <w:ind w:left="0"/>
        <w:jc w:val="both"/>
      </w:pPr>
      <w:r>
        <w:rPr>
          <w:rFonts w:ascii="Times New Roman"/>
          <w:b w:val="false"/>
          <w:i w:val="false"/>
          <w:color w:val="000000"/>
          <w:sz w:val="28"/>
        </w:rPr>
        <w:t>
      12. Возможность и результаты финансового самообеспечения организации образования.</w:t>
      </w:r>
    </w:p>
    <w:bookmarkEnd w:id="252"/>
    <w:bookmarkStart w:name="z308" w:id="253"/>
    <w:p>
      <w:pPr>
        <w:spacing w:after="0"/>
        <w:ind w:left="0"/>
        <w:jc w:val="both"/>
      </w:pPr>
      <w:r>
        <w:rPr>
          <w:rFonts w:ascii="Times New Roman"/>
          <w:b w:val="false"/>
          <w:i w:val="false"/>
          <w:color w:val="000000"/>
          <w:sz w:val="28"/>
        </w:rPr>
        <w:t>
      13. Новые подходы к подготовке кадров для отраслей экономики.</w:t>
      </w:r>
    </w:p>
    <w:bookmarkEnd w:id="253"/>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9 к Правилам</w:t>
            </w:r>
            <w:r>
              <w:br/>
            </w:r>
            <w:r>
              <w:rPr>
                <w:rFonts w:ascii="Times New Roman"/>
                <w:b w:val="false"/>
                <w:i w:val="false"/>
                <w:color w:val="000000"/>
                <w:sz w:val="20"/>
              </w:rPr>
              <w:t>назначения на должности,</w:t>
            </w:r>
            <w:r>
              <w:br/>
            </w:r>
            <w:r>
              <w:rPr>
                <w:rFonts w:ascii="Times New Roman"/>
                <w:b w:val="false"/>
                <w:i w:val="false"/>
                <w:color w:val="000000"/>
                <w:sz w:val="20"/>
              </w:rPr>
              <w:t>освобождения от должностей</w:t>
            </w:r>
            <w:r>
              <w:br/>
            </w:r>
            <w:r>
              <w:rPr>
                <w:rFonts w:ascii="Times New Roman"/>
                <w:b w:val="false"/>
                <w:i w:val="false"/>
                <w:color w:val="000000"/>
                <w:sz w:val="20"/>
              </w:rPr>
              <w:t>первых руководителей</w:t>
            </w:r>
            <w:r>
              <w:br/>
            </w:r>
            <w:r>
              <w:rPr>
                <w:rFonts w:ascii="Times New Roman"/>
                <w:b w:val="false"/>
                <w:i w:val="false"/>
                <w:color w:val="000000"/>
                <w:sz w:val="20"/>
              </w:rPr>
              <w:t>и педагогов государственных</w:t>
            </w:r>
            <w:r>
              <w:br/>
            </w:r>
            <w:r>
              <w:rPr>
                <w:rFonts w:ascii="Times New Roman"/>
                <w:b w:val="false"/>
                <w:i w:val="false"/>
                <w:color w:val="000000"/>
                <w:sz w:val="20"/>
              </w:rPr>
              <w:t>организаций 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11" w:id="254"/>
    <w:p>
      <w:pPr>
        <w:spacing w:after="0"/>
        <w:ind w:left="0"/>
        <w:jc w:val="left"/>
      </w:pPr>
      <w:r>
        <w:rPr>
          <w:rFonts w:ascii="Times New Roman"/>
          <w:b/>
          <w:i w:val="false"/>
          <w:color w:val="000000"/>
        </w:rPr>
        <w:t xml:space="preserve"> Оценочный лист кандидата на должность</w:t>
      </w:r>
      <w:r>
        <w:br/>
      </w:r>
      <w:r>
        <w:rPr>
          <w:rFonts w:ascii="Times New Roman"/>
          <w:b/>
          <w:i w:val="false"/>
          <w:color w:val="000000"/>
        </w:rPr>
        <w:t>первого руководителя государственной организации образования</w:t>
      </w:r>
      <w:r>
        <w:br/>
      </w:r>
      <w:r>
        <w:rPr>
          <w:rFonts w:ascii="Times New Roman"/>
          <w:b/>
          <w:i w:val="false"/>
          <w:color w:val="000000"/>
        </w:rPr>
        <w:t>____________________________________________________________</w:t>
      </w:r>
      <w:r>
        <w:br/>
      </w:r>
      <w:r>
        <w:rPr>
          <w:rFonts w:ascii="Times New Roman"/>
          <w:b/>
          <w:i w:val="false"/>
          <w:color w:val="000000"/>
        </w:rPr>
        <w:t>(Ф.И.О. (при его наличии))</w:t>
      </w:r>
    </w:p>
    <w:bookmarkEnd w:id="25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462"/>
        <w:gridCol w:w="3899"/>
        <w:gridCol w:w="6939"/>
      </w:tblGrid>
      <w:tr>
        <w:trPr>
          <w:trHeight w:val="30" w:hRule="atLeast"/>
        </w:trPr>
        <w:tc>
          <w:tcPr>
            <w:tcW w:w="14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Критерии</w:t>
            </w:r>
          </w:p>
        </w:tc>
        <w:tc>
          <w:tcPr>
            <w:tcW w:w="6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Кол-во баллов (от 1 до 10)</w:t>
            </w:r>
          </w:p>
        </w:tc>
      </w:tr>
      <w:tr>
        <w:trPr>
          <w:trHeight w:val="30" w:hRule="atLeast"/>
        </w:trPr>
        <w:tc>
          <w:tcPr>
            <w:tcW w:w="14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Знание законодательства Республики Казахстан (на основании результатов тестирования)</w:t>
            </w:r>
          </w:p>
        </w:tc>
        <w:tc>
          <w:tcPr>
            <w:tcW w:w="6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2" w:id="255"/>
          <w:p>
            <w:pPr>
              <w:spacing w:after="20"/>
              <w:ind w:left="20"/>
              <w:jc w:val="both"/>
            </w:pPr>
            <w:r>
              <w:rPr>
                <w:rFonts w:ascii="Times New Roman"/>
                <w:b w:val="false"/>
                <w:i w:val="false"/>
                <w:color w:val="000000"/>
                <w:sz w:val="20"/>
              </w:rPr>
              <w:t>
от 52 до 59 = 8 баллов</w:t>
            </w:r>
          </w:p>
          <w:bookmarkEnd w:id="255"/>
          <w:p>
            <w:pPr>
              <w:spacing w:after="20"/>
              <w:ind w:left="20"/>
              <w:jc w:val="both"/>
            </w:pPr>
            <w:r>
              <w:rPr>
                <w:rFonts w:ascii="Times New Roman"/>
                <w:b w:val="false"/>
                <w:i w:val="false"/>
                <w:color w:val="000000"/>
                <w:sz w:val="20"/>
              </w:rPr>
              <w:t>
</w:t>
            </w:r>
            <w:r>
              <w:rPr>
                <w:rFonts w:ascii="Times New Roman"/>
                <w:b w:val="false"/>
                <w:i w:val="false"/>
                <w:color w:val="000000"/>
                <w:sz w:val="20"/>
              </w:rPr>
              <w:t>от 60 до 69= 9 баллов</w:t>
            </w:r>
          </w:p>
          <w:p>
            <w:pPr>
              <w:spacing w:after="20"/>
              <w:ind w:left="20"/>
              <w:jc w:val="both"/>
            </w:pPr>
            <w:r>
              <w:rPr>
                <w:rFonts w:ascii="Times New Roman"/>
                <w:b w:val="false"/>
                <w:i w:val="false"/>
                <w:color w:val="000000"/>
                <w:sz w:val="20"/>
              </w:rPr>
              <w:t>
от 70 до 75 = 10 баллов</w:t>
            </w:r>
          </w:p>
        </w:tc>
      </w:tr>
      <w:tr>
        <w:trPr>
          <w:trHeight w:val="30" w:hRule="atLeast"/>
        </w:trPr>
        <w:tc>
          <w:tcPr>
            <w:tcW w:w="14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Управленческие компетенций (на основании результатов тестирования)</w:t>
            </w:r>
          </w:p>
        </w:tc>
        <w:tc>
          <w:tcPr>
            <w:tcW w:w="6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4" w:id="256"/>
          <w:p>
            <w:pPr>
              <w:spacing w:after="20"/>
              <w:ind w:left="20"/>
              <w:jc w:val="both"/>
            </w:pPr>
            <w:r>
              <w:rPr>
                <w:rFonts w:ascii="Times New Roman"/>
                <w:b w:val="false"/>
                <w:i w:val="false"/>
                <w:color w:val="000000"/>
                <w:sz w:val="20"/>
              </w:rPr>
              <w:t>
10 правильных ответов = 5 баллов</w:t>
            </w:r>
          </w:p>
          <w:bookmarkEnd w:id="256"/>
          <w:p>
            <w:pPr>
              <w:spacing w:after="20"/>
              <w:ind w:left="20"/>
              <w:jc w:val="both"/>
            </w:pPr>
            <w:r>
              <w:rPr>
                <w:rFonts w:ascii="Times New Roman"/>
                <w:b w:val="false"/>
                <w:i w:val="false"/>
                <w:color w:val="000000"/>
                <w:sz w:val="20"/>
              </w:rPr>
              <w:t>
</w:t>
            </w:r>
            <w:r>
              <w:rPr>
                <w:rFonts w:ascii="Times New Roman"/>
                <w:b w:val="false"/>
                <w:i w:val="false"/>
                <w:color w:val="000000"/>
                <w:sz w:val="20"/>
              </w:rPr>
              <w:t>11 правильных ответов = 6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12 правильных ответов = 7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13 правильных ответов = 8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14 правильных ответов = 9 баллов</w:t>
            </w:r>
          </w:p>
          <w:p>
            <w:pPr>
              <w:spacing w:after="20"/>
              <w:ind w:left="20"/>
              <w:jc w:val="both"/>
            </w:pPr>
            <w:r>
              <w:rPr>
                <w:rFonts w:ascii="Times New Roman"/>
                <w:b w:val="false"/>
                <w:i w:val="false"/>
                <w:color w:val="000000"/>
                <w:sz w:val="20"/>
              </w:rPr>
              <w:t xml:space="preserve">
15 правильных ответов =10 баллов </w:t>
            </w:r>
          </w:p>
        </w:tc>
      </w:tr>
      <w:tr>
        <w:trPr>
          <w:trHeight w:val="30" w:hRule="atLeast"/>
        </w:trPr>
        <w:tc>
          <w:tcPr>
            <w:tcW w:w="14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Знание основ педагогики и психологии (на основании результатов тестирования)</w:t>
            </w:r>
          </w:p>
        </w:tc>
        <w:tc>
          <w:tcPr>
            <w:tcW w:w="6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9" w:id="257"/>
          <w:p>
            <w:pPr>
              <w:spacing w:after="20"/>
              <w:ind w:left="20"/>
              <w:jc w:val="both"/>
            </w:pPr>
            <w:r>
              <w:rPr>
                <w:rFonts w:ascii="Times New Roman"/>
                <w:b w:val="false"/>
                <w:i w:val="false"/>
                <w:color w:val="000000"/>
                <w:sz w:val="20"/>
              </w:rPr>
              <w:t>
7 правильных ответов = 7 баллов</w:t>
            </w:r>
          </w:p>
          <w:bookmarkEnd w:id="257"/>
          <w:p>
            <w:pPr>
              <w:spacing w:after="20"/>
              <w:ind w:left="20"/>
              <w:jc w:val="both"/>
            </w:pPr>
            <w:r>
              <w:rPr>
                <w:rFonts w:ascii="Times New Roman"/>
                <w:b w:val="false"/>
                <w:i w:val="false"/>
                <w:color w:val="000000"/>
                <w:sz w:val="20"/>
              </w:rPr>
              <w:t>
</w:t>
            </w:r>
            <w:r>
              <w:rPr>
                <w:rFonts w:ascii="Times New Roman"/>
                <w:b w:val="false"/>
                <w:i w:val="false"/>
                <w:color w:val="000000"/>
                <w:sz w:val="20"/>
              </w:rPr>
              <w:t>8 правильных ответов = 8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9 правильных ответов = 9 баллов</w:t>
            </w:r>
          </w:p>
          <w:p>
            <w:pPr>
              <w:spacing w:after="20"/>
              <w:ind w:left="20"/>
              <w:jc w:val="both"/>
            </w:pPr>
            <w:r>
              <w:rPr>
                <w:rFonts w:ascii="Times New Roman"/>
                <w:b w:val="false"/>
                <w:i w:val="false"/>
                <w:color w:val="000000"/>
                <w:sz w:val="20"/>
              </w:rPr>
              <w:t>
10 правильных ответов =10 баллов</w:t>
            </w:r>
          </w:p>
        </w:tc>
      </w:tr>
      <w:tr>
        <w:trPr>
          <w:trHeight w:val="30" w:hRule="atLeast"/>
        </w:trPr>
        <w:tc>
          <w:tcPr>
            <w:tcW w:w="14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Личностно-профессиональные качества кандидата</w:t>
            </w:r>
          </w:p>
        </w:tc>
        <w:tc>
          <w:tcPr>
            <w:tcW w:w="6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 1 до 10 баллов</w:t>
            </w:r>
          </w:p>
        </w:tc>
      </w:tr>
      <w:tr>
        <w:trPr>
          <w:trHeight w:val="30" w:hRule="atLeast"/>
        </w:trPr>
        <w:tc>
          <w:tcPr>
            <w:tcW w:w="14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Практическое видение успешного развития организации образования</w:t>
            </w:r>
          </w:p>
        </w:tc>
        <w:tc>
          <w:tcPr>
            <w:tcW w:w="6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 1 до 10 баллов</w:t>
            </w:r>
          </w:p>
        </w:tc>
      </w:tr>
      <w:tr>
        <w:trPr>
          <w:trHeight w:val="30" w:hRule="atLeast"/>
        </w:trPr>
        <w:tc>
          <w:tcPr>
            <w:tcW w:w="14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Умение мобильно, гибко решать ситуационные задачи</w:t>
            </w:r>
          </w:p>
        </w:tc>
        <w:tc>
          <w:tcPr>
            <w:tcW w:w="6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 1 до 10 баллов</w:t>
            </w:r>
          </w:p>
        </w:tc>
      </w:tr>
      <w:tr>
        <w:trPr>
          <w:trHeight w:val="30" w:hRule="atLeast"/>
        </w:trPr>
        <w:tc>
          <w:tcPr>
            <w:tcW w:w="14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Умение создать активную, позитивную педагогическую среду</w:t>
            </w:r>
          </w:p>
        </w:tc>
        <w:tc>
          <w:tcPr>
            <w:tcW w:w="6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 1 до 10 баллов</w:t>
            </w:r>
          </w:p>
        </w:tc>
      </w:tr>
      <w:tr>
        <w:trPr>
          <w:trHeight w:val="30" w:hRule="atLeast"/>
        </w:trPr>
        <w:tc>
          <w:tcPr>
            <w:tcW w:w="14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Использование творческого потенциала в управлении организацией образования</w:t>
            </w:r>
          </w:p>
        </w:tc>
        <w:tc>
          <w:tcPr>
            <w:tcW w:w="6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 1 до 10 баллов</w:t>
            </w:r>
          </w:p>
        </w:tc>
      </w:tr>
      <w:tr>
        <w:trPr>
          <w:trHeight w:val="30" w:hRule="atLeast"/>
        </w:trPr>
        <w:tc>
          <w:tcPr>
            <w:tcW w:w="14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Педагогическая этика и культура речи</w:t>
            </w:r>
          </w:p>
        </w:tc>
        <w:tc>
          <w:tcPr>
            <w:tcW w:w="6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 1 до 10 баллов</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tc>
        <w:tc>
          <w:tcPr>
            <w:tcW w:w="6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322" w:id="258"/>
    <w:p>
      <w:pPr>
        <w:spacing w:after="0"/>
        <w:ind w:left="0"/>
        <w:jc w:val="both"/>
      </w:pPr>
      <w:r>
        <w:rPr>
          <w:rFonts w:ascii="Times New Roman"/>
          <w:b w:val="false"/>
          <w:i w:val="false"/>
          <w:color w:val="000000"/>
          <w:sz w:val="28"/>
        </w:rPr>
        <w:t>
      Примечание:</w:t>
      </w:r>
    </w:p>
    <w:bookmarkEnd w:id="258"/>
    <w:bookmarkStart w:name="z323" w:id="259"/>
    <w:p>
      <w:pPr>
        <w:spacing w:after="0"/>
        <w:ind w:left="0"/>
        <w:jc w:val="both"/>
      </w:pPr>
      <w:r>
        <w:rPr>
          <w:rFonts w:ascii="Times New Roman"/>
          <w:b w:val="false"/>
          <w:i w:val="false"/>
          <w:color w:val="000000"/>
          <w:sz w:val="28"/>
        </w:rPr>
        <w:t>
      Критерии кандидата на должность руководителя государственной организации образования оцениваются по 10 балльной шкале членами комиссии.</w:t>
      </w:r>
    </w:p>
    <w:bookmarkEnd w:id="259"/>
    <w:bookmarkStart w:name="z324" w:id="260"/>
    <w:p>
      <w:pPr>
        <w:spacing w:after="0"/>
        <w:ind w:left="0"/>
        <w:jc w:val="both"/>
      </w:pPr>
      <w:r>
        <w:rPr>
          <w:rFonts w:ascii="Times New Roman"/>
          <w:b w:val="false"/>
          <w:i w:val="false"/>
          <w:color w:val="000000"/>
          <w:sz w:val="28"/>
        </w:rPr>
        <w:t>
      Вопросы с четвертого по девятый оцениваются членами конкурсной комиссии. При выведении общего балла учитывается средний арифметический балл от общего количества баллов, выставленных членами комиссии</w:t>
      </w:r>
    </w:p>
    <w:bookmarkEnd w:id="260"/>
    <w:bookmarkStart w:name="z325" w:id="261"/>
    <w:p>
      <w:pPr>
        <w:spacing w:after="0"/>
        <w:ind w:left="0"/>
        <w:jc w:val="both"/>
      </w:pPr>
      <w:r>
        <w:rPr>
          <w:rFonts w:ascii="Times New Roman"/>
          <w:b w:val="false"/>
          <w:i w:val="false"/>
          <w:color w:val="000000"/>
          <w:sz w:val="28"/>
        </w:rPr>
        <w:t>
      1 - 51 – недостаточный уровень;</w:t>
      </w:r>
    </w:p>
    <w:bookmarkEnd w:id="261"/>
    <w:bookmarkStart w:name="z326" w:id="262"/>
    <w:p>
      <w:pPr>
        <w:spacing w:after="0"/>
        <w:ind w:left="0"/>
        <w:jc w:val="both"/>
      </w:pPr>
      <w:r>
        <w:rPr>
          <w:rFonts w:ascii="Times New Roman"/>
          <w:b w:val="false"/>
          <w:i w:val="false"/>
          <w:color w:val="000000"/>
          <w:sz w:val="28"/>
        </w:rPr>
        <w:t>
      52 - 75 – достаточный уровень.</w:t>
      </w:r>
    </w:p>
    <w:bookmarkEnd w:id="262"/>
    <w:bookmarkStart w:name="z327" w:id="263"/>
    <w:p>
      <w:pPr>
        <w:spacing w:after="0"/>
        <w:ind w:left="0"/>
        <w:jc w:val="both"/>
      </w:pPr>
      <w:r>
        <w:rPr>
          <w:rFonts w:ascii="Times New Roman"/>
          <w:b w:val="false"/>
          <w:i w:val="false"/>
          <w:color w:val="000000"/>
          <w:sz w:val="28"/>
        </w:rPr>
        <w:t>
      Кандидат, показавший недостаточный уровень – не рекомендуется комиссией на замещение и назначение руководителя организации образования.</w:t>
      </w:r>
    </w:p>
    <w:bookmarkEnd w:id="263"/>
    <w:bookmarkStart w:name="z328" w:id="264"/>
    <w:p>
      <w:pPr>
        <w:spacing w:after="0"/>
        <w:ind w:left="0"/>
        <w:jc w:val="both"/>
      </w:pPr>
      <w:r>
        <w:rPr>
          <w:rFonts w:ascii="Times New Roman"/>
          <w:b w:val="false"/>
          <w:i w:val="false"/>
          <w:color w:val="000000"/>
          <w:sz w:val="28"/>
        </w:rPr>
        <w:t>
      Кандидат, показавший высокий результат после победителя конкурса (при результате от 60 до 75 баллов) рекомендуется комиссией для зачисления в кадровый резерв.</w:t>
      </w:r>
    </w:p>
    <w:bookmarkEnd w:id="26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10 к Правилам</w:t>
            </w:r>
            <w:r>
              <w:br/>
            </w:r>
            <w:r>
              <w:rPr>
                <w:rFonts w:ascii="Times New Roman"/>
                <w:b w:val="false"/>
                <w:i w:val="false"/>
                <w:color w:val="000000"/>
                <w:sz w:val="20"/>
              </w:rPr>
              <w:t>назначения на должности,</w:t>
            </w:r>
            <w:r>
              <w:br/>
            </w:r>
            <w:r>
              <w:rPr>
                <w:rFonts w:ascii="Times New Roman"/>
                <w:b w:val="false"/>
                <w:i w:val="false"/>
                <w:color w:val="000000"/>
                <w:sz w:val="20"/>
              </w:rPr>
              <w:t>освобождения от должностей</w:t>
            </w:r>
            <w:r>
              <w:br/>
            </w:r>
            <w:r>
              <w:rPr>
                <w:rFonts w:ascii="Times New Roman"/>
                <w:b w:val="false"/>
                <w:i w:val="false"/>
                <w:color w:val="000000"/>
                <w:sz w:val="20"/>
              </w:rPr>
              <w:t>первых руководителей</w:t>
            </w:r>
            <w:r>
              <w:br/>
            </w:r>
            <w:r>
              <w:rPr>
                <w:rFonts w:ascii="Times New Roman"/>
                <w:b w:val="false"/>
                <w:i w:val="false"/>
                <w:color w:val="000000"/>
                <w:sz w:val="20"/>
              </w:rPr>
              <w:t>и педагогов государственных</w:t>
            </w:r>
            <w:r>
              <w:br/>
            </w:r>
            <w:r>
              <w:rPr>
                <w:rFonts w:ascii="Times New Roman"/>
                <w:b w:val="false"/>
                <w:i w:val="false"/>
                <w:color w:val="000000"/>
                <w:sz w:val="20"/>
              </w:rPr>
              <w:t>организаций 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____________________________</w:t>
            </w:r>
            <w:r>
              <w:br/>
            </w:r>
            <w:r>
              <w:rPr>
                <w:rFonts w:ascii="Times New Roman"/>
                <w:b w:val="false"/>
                <w:i w:val="false"/>
                <w:color w:val="000000"/>
                <w:sz w:val="20"/>
              </w:rPr>
              <w:t>(государственный орган,</w:t>
            </w:r>
            <w:r>
              <w:br/>
            </w:r>
            <w:r>
              <w:rPr>
                <w:rFonts w:ascii="Times New Roman"/>
                <w:b w:val="false"/>
                <w:i w:val="false"/>
                <w:color w:val="000000"/>
                <w:sz w:val="20"/>
              </w:rPr>
              <w:t>объявивший конкурс)</w:t>
            </w:r>
          </w:p>
        </w:tc>
      </w:tr>
    </w:tbl>
    <w:p>
      <w:pPr>
        <w:spacing w:after="0"/>
        <w:ind w:left="0"/>
        <w:jc w:val="both"/>
      </w:pPr>
      <w:bookmarkStart w:name="z332" w:id="265"/>
      <w:r>
        <w:rPr>
          <w:rFonts w:ascii="Times New Roman"/>
          <w:b w:val="false"/>
          <w:i w:val="false"/>
          <w:color w:val="000000"/>
          <w:sz w:val="28"/>
        </w:rPr>
        <w:t>
      ____________________________________________________________________</w:t>
      </w:r>
    </w:p>
    <w:bookmarkEnd w:id="265"/>
    <w:p>
      <w:pPr>
        <w:spacing w:after="0"/>
        <w:ind w:left="0"/>
        <w:jc w:val="both"/>
      </w:pPr>
      <w:r>
        <w:rPr>
          <w:rFonts w:ascii="Times New Roman"/>
          <w:b w:val="false"/>
          <w:i w:val="false"/>
          <w:color w:val="000000"/>
          <w:sz w:val="28"/>
        </w:rPr>
        <w:t>Ф.И.О. кандидата (при его наличии), ИИН</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(должность, место работы)</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Фактическое место проживания, адрес прописки, контактный телефон</w:t>
      </w:r>
    </w:p>
    <w:bookmarkStart w:name="z333" w:id="266"/>
    <w:p>
      <w:pPr>
        <w:spacing w:after="0"/>
        <w:ind w:left="0"/>
        <w:jc w:val="left"/>
      </w:pPr>
      <w:r>
        <w:rPr>
          <w:rFonts w:ascii="Times New Roman"/>
          <w:b/>
          <w:i w:val="false"/>
          <w:color w:val="000000"/>
        </w:rPr>
        <w:t xml:space="preserve"> Заявление</w:t>
      </w:r>
    </w:p>
    <w:bookmarkEnd w:id="266"/>
    <w:p>
      <w:pPr>
        <w:spacing w:after="0"/>
        <w:ind w:left="0"/>
        <w:jc w:val="both"/>
      </w:pPr>
      <w:bookmarkStart w:name="z334" w:id="267"/>
      <w:r>
        <w:rPr>
          <w:rFonts w:ascii="Times New Roman"/>
          <w:b w:val="false"/>
          <w:i w:val="false"/>
          <w:color w:val="000000"/>
          <w:sz w:val="28"/>
        </w:rPr>
        <w:t>
      Прошу допустить меня к конкурсу на занятие вакантной/временно вакантной</w:t>
      </w:r>
    </w:p>
    <w:bookmarkEnd w:id="267"/>
    <w:p>
      <w:pPr>
        <w:spacing w:after="0"/>
        <w:ind w:left="0"/>
        <w:jc w:val="both"/>
      </w:pPr>
      <w:r>
        <w:rPr>
          <w:rFonts w:ascii="Times New Roman"/>
          <w:b w:val="false"/>
          <w:i w:val="false"/>
          <w:color w:val="000000"/>
          <w:sz w:val="28"/>
        </w:rPr>
        <w:t>должности (нужное подчеркнуть)</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наименование организаций образования, адрес (область, район, город\село)</w:t>
      </w:r>
    </w:p>
    <w:p>
      <w:pPr>
        <w:spacing w:after="0"/>
        <w:ind w:left="0"/>
        <w:jc w:val="both"/>
      </w:pPr>
      <w:r>
        <w:rPr>
          <w:rFonts w:ascii="Times New Roman"/>
          <w:b w:val="false"/>
          <w:i w:val="false"/>
          <w:color w:val="000000"/>
          <w:sz w:val="28"/>
        </w:rPr>
        <w:t>В настоящее время работаю</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должность, наименование организации, адрес (область, район, город\село)</w:t>
      </w:r>
    </w:p>
    <w:p>
      <w:pPr>
        <w:spacing w:after="0"/>
        <w:ind w:left="0"/>
        <w:jc w:val="both"/>
      </w:pPr>
      <w:r>
        <w:rPr>
          <w:rFonts w:ascii="Times New Roman"/>
          <w:b w:val="false"/>
          <w:i w:val="false"/>
          <w:color w:val="000000"/>
          <w:sz w:val="28"/>
        </w:rPr>
        <w:t>Сообщаю о себе следующие сведения:</w:t>
      </w:r>
    </w:p>
    <w:p>
      <w:pPr>
        <w:spacing w:after="0"/>
        <w:ind w:left="0"/>
        <w:jc w:val="both"/>
      </w:pPr>
      <w:r>
        <w:rPr>
          <w:rFonts w:ascii="Times New Roman"/>
          <w:b w:val="false"/>
          <w:i w:val="false"/>
          <w:color w:val="000000"/>
          <w:sz w:val="28"/>
        </w:rPr>
        <w:t>Образование: высшее или послевузовское</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518"/>
        <w:gridCol w:w="3262"/>
        <w:gridCol w:w="4520"/>
      </w:tblGrid>
      <w:tr>
        <w:trPr>
          <w:trHeight w:val="30" w:hRule="atLeast"/>
        </w:trPr>
        <w:tc>
          <w:tcPr>
            <w:tcW w:w="45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учебного заведения</w:t>
            </w:r>
          </w:p>
        </w:tc>
        <w:tc>
          <w:tcPr>
            <w:tcW w:w="32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обучения</w:t>
            </w:r>
          </w:p>
        </w:tc>
        <w:tc>
          <w:tcPr>
            <w:tcW w:w="45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Специальность по диплому</w:t>
            </w:r>
          </w:p>
        </w:tc>
      </w:tr>
      <w:tr>
        <w:trPr>
          <w:trHeight w:val="30" w:hRule="atLeast"/>
        </w:trPr>
        <w:tc>
          <w:tcPr>
            <w:tcW w:w="45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2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5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335" w:id="268"/>
      <w:r>
        <w:rPr>
          <w:rFonts w:ascii="Times New Roman"/>
          <w:b w:val="false"/>
          <w:i w:val="false"/>
          <w:color w:val="000000"/>
          <w:sz w:val="28"/>
        </w:rPr>
        <w:t>
      Наличие квалификационной категории (дата присвоения (подтверждения)):</w:t>
      </w:r>
    </w:p>
    <w:bookmarkEnd w:id="268"/>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Стаж педагогической работы: ____________________________________________</w:t>
      </w:r>
    </w:p>
    <w:p>
      <w:pPr>
        <w:spacing w:after="0"/>
        <w:ind w:left="0"/>
        <w:jc w:val="both"/>
      </w:pPr>
      <w:r>
        <w:rPr>
          <w:rFonts w:ascii="Times New Roman"/>
          <w:b w:val="false"/>
          <w:i w:val="false"/>
          <w:color w:val="000000"/>
          <w:sz w:val="28"/>
        </w:rPr>
        <w:t>Имею следующие результаты работы: _____________________________________</w:t>
      </w:r>
    </w:p>
    <w:p>
      <w:pPr>
        <w:spacing w:after="0"/>
        <w:ind w:left="0"/>
        <w:jc w:val="both"/>
      </w:pPr>
      <w:r>
        <w:rPr>
          <w:rFonts w:ascii="Times New Roman"/>
          <w:b w:val="false"/>
          <w:i w:val="false"/>
          <w:color w:val="000000"/>
          <w:sz w:val="28"/>
        </w:rPr>
        <w:t>Награды, звания, степень, ученая степень, ученое звание,</w:t>
      </w:r>
    </w:p>
    <w:p>
      <w:pPr>
        <w:spacing w:after="0"/>
        <w:ind w:left="0"/>
        <w:jc w:val="both"/>
      </w:pPr>
      <w:r>
        <w:rPr>
          <w:rFonts w:ascii="Times New Roman"/>
          <w:b w:val="false"/>
          <w:i w:val="false"/>
          <w:color w:val="000000"/>
          <w:sz w:val="28"/>
        </w:rPr>
        <w:t>а также дополнительные сведения (при наличии)</w:t>
      </w:r>
    </w:p>
    <w:p>
      <w:pPr>
        <w:spacing w:after="0"/>
        <w:ind w:left="0"/>
        <w:jc w:val="both"/>
      </w:pPr>
      <w:r>
        <w:rPr>
          <w:rFonts w:ascii="Times New Roman"/>
          <w:b w:val="false"/>
          <w:i w:val="false"/>
          <w:color w:val="000000"/>
          <w:sz w:val="28"/>
        </w:rPr>
        <w:t>______________________________________________________________________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11 к Правилам</w:t>
            </w:r>
            <w:r>
              <w:br/>
            </w:r>
            <w:r>
              <w:rPr>
                <w:rFonts w:ascii="Times New Roman"/>
                <w:b w:val="false"/>
                <w:i w:val="false"/>
                <w:color w:val="000000"/>
                <w:sz w:val="20"/>
              </w:rPr>
              <w:t>назначения на должности,</w:t>
            </w:r>
            <w:r>
              <w:br/>
            </w:r>
            <w:r>
              <w:rPr>
                <w:rFonts w:ascii="Times New Roman"/>
                <w:b w:val="false"/>
                <w:i w:val="false"/>
                <w:color w:val="000000"/>
                <w:sz w:val="20"/>
              </w:rPr>
              <w:t>освобождения от должностей</w:t>
            </w:r>
            <w:r>
              <w:br/>
            </w:r>
            <w:r>
              <w:rPr>
                <w:rFonts w:ascii="Times New Roman"/>
                <w:b w:val="false"/>
                <w:i w:val="false"/>
                <w:color w:val="000000"/>
                <w:sz w:val="20"/>
              </w:rPr>
              <w:t>первых руководителей</w:t>
            </w:r>
            <w:r>
              <w:br/>
            </w:r>
            <w:r>
              <w:rPr>
                <w:rFonts w:ascii="Times New Roman"/>
                <w:b w:val="false"/>
                <w:i w:val="false"/>
                <w:color w:val="000000"/>
                <w:sz w:val="20"/>
              </w:rPr>
              <w:t>и педагогов государственных</w:t>
            </w:r>
            <w:r>
              <w:br/>
            </w:r>
            <w:r>
              <w:rPr>
                <w:rFonts w:ascii="Times New Roman"/>
                <w:b w:val="false"/>
                <w:i w:val="false"/>
                <w:color w:val="000000"/>
                <w:sz w:val="20"/>
              </w:rPr>
              <w:t>организаций 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38" w:id="269"/>
    <w:p>
      <w:pPr>
        <w:spacing w:after="0"/>
        <w:ind w:left="0"/>
        <w:jc w:val="left"/>
      </w:pPr>
      <w:r>
        <w:rPr>
          <w:rFonts w:ascii="Times New Roman"/>
          <w:b/>
          <w:i w:val="false"/>
          <w:color w:val="000000"/>
        </w:rPr>
        <w:t xml:space="preserve"> Оценочный лист кандидата на вакантную или временно вакантную должность педагога</w:t>
      </w:r>
    </w:p>
    <w:bookmarkEnd w:id="269"/>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____________________________</w:t>
            </w:r>
            <w:r>
              <w:br/>
            </w:r>
            <w:r>
              <w:rPr>
                <w:rFonts w:ascii="Times New Roman"/>
                <w:b w:val="false"/>
                <w:i w:val="false"/>
                <w:color w:val="000000"/>
                <w:sz w:val="20"/>
              </w:rPr>
              <w:t>(фамилия, имя, отчество</w:t>
            </w:r>
            <w:r>
              <w:br/>
            </w:r>
            <w:r>
              <w:rPr>
                <w:rFonts w:ascii="Times New Roman"/>
                <w:b w:val="false"/>
                <w:i w:val="false"/>
                <w:color w:val="000000"/>
                <w:sz w:val="20"/>
              </w:rPr>
              <w:t>(при его наличии))</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31"/>
        <w:gridCol w:w="1271"/>
        <w:gridCol w:w="7261"/>
        <w:gridCol w:w="3137"/>
      </w:tblGrid>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Критерии</w:t>
            </w:r>
          </w:p>
        </w:tc>
        <w:tc>
          <w:tcPr>
            <w:tcW w:w="72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Подтверждающий документ </w:t>
            </w:r>
          </w:p>
        </w:tc>
        <w:tc>
          <w:tcPr>
            <w:tcW w:w="3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0" w:id="270"/>
          <w:p>
            <w:pPr>
              <w:spacing w:after="20"/>
              <w:ind w:left="20"/>
              <w:jc w:val="both"/>
            </w:pPr>
            <w:r>
              <w:rPr>
                <w:rFonts w:ascii="Times New Roman"/>
                <w:b w:val="false"/>
                <w:i w:val="false"/>
                <w:color w:val="000000"/>
                <w:sz w:val="20"/>
              </w:rPr>
              <w:t xml:space="preserve">
Кол-во баллов </w:t>
            </w:r>
          </w:p>
          <w:bookmarkEnd w:id="270"/>
          <w:p>
            <w:pPr>
              <w:spacing w:after="20"/>
              <w:ind w:left="20"/>
              <w:jc w:val="both"/>
            </w:pPr>
            <w:r>
              <w:rPr>
                <w:rFonts w:ascii="Times New Roman"/>
                <w:b w:val="false"/>
                <w:i w:val="false"/>
                <w:color w:val="000000"/>
                <w:sz w:val="20"/>
              </w:rPr>
              <w:t>
(от 1 до 20)</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образования</w:t>
            </w:r>
          </w:p>
        </w:tc>
        <w:tc>
          <w:tcPr>
            <w:tcW w:w="72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Диплом об образовании</w:t>
            </w:r>
          </w:p>
        </w:tc>
        <w:tc>
          <w:tcPr>
            <w:tcW w:w="3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1" w:id="271"/>
          <w:p>
            <w:pPr>
              <w:spacing w:after="20"/>
              <w:ind w:left="20"/>
              <w:jc w:val="both"/>
            </w:pPr>
            <w:r>
              <w:rPr>
                <w:rFonts w:ascii="Times New Roman"/>
                <w:b w:val="false"/>
                <w:i w:val="false"/>
                <w:color w:val="000000"/>
                <w:sz w:val="20"/>
              </w:rPr>
              <w:t>
Техническое и профессиональное = 1 балл</w:t>
            </w:r>
          </w:p>
          <w:bookmarkEnd w:id="271"/>
          <w:p>
            <w:pPr>
              <w:spacing w:after="20"/>
              <w:ind w:left="20"/>
              <w:jc w:val="both"/>
            </w:pPr>
            <w:r>
              <w:rPr>
                <w:rFonts w:ascii="Times New Roman"/>
                <w:b w:val="false"/>
                <w:i w:val="false"/>
                <w:color w:val="000000"/>
                <w:sz w:val="20"/>
              </w:rPr>
              <w:t>
</w:t>
            </w:r>
            <w:r>
              <w:rPr>
                <w:rFonts w:ascii="Times New Roman"/>
                <w:b w:val="false"/>
                <w:i w:val="false"/>
                <w:color w:val="000000"/>
                <w:sz w:val="20"/>
              </w:rPr>
              <w:t>Высшее очное = 5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высшее заочное/дистанционное = 2 балла</w:t>
            </w:r>
          </w:p>
          <w:p>
            <w:pPr>
              <w:spacing w:after="20"/>
              <w:ind w:left="20"/>
              <w:jc w:val="both"/>
            </w:pPr>
            <w:r>
              <w:rPr>
                <w:rFonts w:ascii="Times New Roman"/>
                <w:b w:val="false"/>
                <w:i w:val="false"/>
                <w:color w:val="000000"/>
                <w:sz w:val="20"/>
              </w:rPr>
              <w:t>
диплом о высшем образовании с отличием = 7 баллов</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Ученая/академическая степень</w:t>
            </w:r>
          </w:p>
        </w:tc>
        <w:tc>
          <w:tcPr>
            <w:tcW w:w="72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Диплом об образовании</w:t>
            </w:r>
          </w:p>
        </w:tc>
        <w:tc>
          <w:tcPr>
            <w:tcW w:w="3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4" w:id="272"/>
          <w:p>
            <w:pPr>
              <w:spacing w:after="20"/>
              <w:ind w:left="20"/>
              <w:jc w:val="both"/>
            </w:pPr>
            <w:r>
              <w:rPr>
                <w:rFonts w:ascii="Times New Roman"/>
                <w:b w:val="false"/>
                <w:i w:val="false"/>
                <w:color w:val="000000"/>
                <w:sz w:val="20"/>
              </w:rPr>
              <w:t>
Магистр или специалист с высшим образованием = 5 баллов;</w:t>
            </w:r>
          </w:p>
          <w:bookmarkEnd w:id="272"/>
          <w:p>
            <w:pPr>
              <w:spacing w:after="20"/>
              <w:ind w:left="20"/>
              <w:jc w:val="both"/>
            </w:pPr>
            <w:r>
              <w:rPr>
                <w:rFonts w:ascii="Times New Roman"/>
                <w:b w:val="false"/>
                <w:i w:val="false"/>
                <w:color w:val="000000"/>
                <w:sz w:val="20"/>
              </w:rPr>
              <w:t>
</w:t>
            </w:r>
            <w:r>
              <w:rPr>
                <w:rFonts w:ascii="Times New Roman"/>
                <w:b w:val="false"/>
                <w:i w:val="false"/>
                <w:color w:val="000000"/>
                <w:sz w:val="20"/>
              </w:rPr>
              <w:t>PHD-доктор = 10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Доктор наук = 10 баллов</w:t>
            </w:r>
          </w:p>
          <w:p>
            <w:pPr>
              <w:spacing w:after="20"/>
              <w:ind w:left="20"/>
              <w:jc w:val="both"/>
            </w:pPr>
            <w:r>
              <w:rPr>
                <w:rFonts w:ascii="Times New Roman"/>
                <w:b w:val="false"/>
                <w:i w:val="false"/>
                <w:color w:val="000000"/>
                <w:sz w:val="20"/>
              </w:rPr>
              <w:t>
Кандидат наук = 10 баллов</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Национальное квалификационное тестирование</w:t>
            </w:r>
          </w:p>
        </w:tc>
        <w:tc>
          <w:tcPr>
            <w:tcW w:w="72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Сертификат</w:t>
            </w:r>
          </w:p>
        </w:tc>
        <w:tc>
          <w:tcPr>
            <w:tcW w:w="3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7" w:id="273"/>
          <w:p>
            <w:pPr>
              <w:spacing w:after="20"/>
              <w:ind w:left="20"/>
              <w:jc w:val="both"/>
            </w:pPr>
            <w:r>
              <w:rPr>
                <w:rFonts w:ascii="Times New Roman"/>
                <w:b w:val="false"/>
                <w:i w:val="false"/>
                <w:color w:val="000000"/>
                <w:sz w:val="20"/>
              </w:rPr>
              <w:t>
С квалификационной категорией "педагог"</w:t>
            </w:r>
          </w:p>
          <w:bookmarkEnd w:id="273"/>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По содержанию: </w:t>
            </w:r>
          </w:p>
          <w:p>
            <w:pPr>
              <w:spacing w:after="20"/>
              <w:ind w:left="20"/>
              <w:jc w:val="both"/>
            </w:pPr>
            <w:r>
              <w:rPr>
                <w:rFonts w:ascii="Times New Roman"/>
                <w:b w:val="false"/>
                <w:i w:val="false"/>
                <w:color w:val="000000"/>
                <w:sz w:val="20"/>
              </w:rPr>
              <w:t>
</w:t>
            </w:r>
            <w:r>
              <w:rPr>
                <w:rFonts w:ascii="Times New Roman"/>
                <w:b w:val="false"/>
                <w:i w:val="false"/>
                <w:color w:val="000000"/>
                <w:sz w:val="20"/>
              </w:rPr>
              <w:t>от 50 до 60 баллов = 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от 60 до 70 баллов = 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от 70 до 80 баллов = 5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от 80 до 90 баллов = 6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По методике и педагогике:</w:t>
            </w:r>
          </w:p>
          <w:p>
            <w:pPr>
              <w:spacing w:after="20"/>
              <w:ind w:left="20"/>
              <w:jc w:val="both"/>
            </w:pPr>
            <w:r>
              <w:rPr>
                <w:rFonts w:ascii="Times New Roman"/>
                <w:b w:val="false"/>
                <w:i w:val="false"/>
                <w:color w:val="000000"/>
                <w:sz w:val="20"/>
              </w:rPr>
              <w:t>
</w:t>
            </w:r>
            <w:r>
              <w:rPr>
                <w:rFonts w:ascii="Times New Roman"/>
                <w:b w:val="false"/>
                <w:i w:val="false"/>
                <w:color w:val="000000"/>
                <w:sz w:val="20"/>
              </w:rPr>
              <w:t>от 30 до 40 баллов = 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от 40 до 50 баллов = 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от 50 до 60 баллов = 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от 60 до 70 баллов = 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С квалификационной категорией "педагог-модератор"</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По содержанию: </w:t>
            </w:r>
          </w:p>
          <w:p>
            <w:pPr>
              <w:spacing w:after="20"/>
              <w:ind w:left="20"/>
              <w:jc w:val="both"/>
            </w:pPr>
            <w:r>
              <w:rPr>
                <w:rFonts w:ascii="Times New Roman"/>
                <w:b w:val="false"/>
                <w:i w:val="false"/>
                <w:color w:val="000000"/>
                <w:sz w:val="20"/>
              </w:rPr>
              <w:t>
</w:t>
            </w:r>
            <w:r>
              <w:rPr>
                <w:rFonts w:ascii="Times New Roman"/>
                <w:b w:val="false"/>
                <w:i w:val="false"/>
                <w:color w:val="000000"/>
                <w:sz w:val="20"/>
              </w:rPr>
              <w:t>от 50 до 60 баллов = 0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от 60 до 70 баллов = 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от 70 до 80 баллов = 6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от 80 до 90 баллов = 7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По методике и педагогике:</w:t>
            </w:r>
          </w:p>
          <w:p>
            <w:pPr>
              <w:spacing w:after="20"/>
              <w:ind w:left="20"/>
              <w:jc w:val="both"/>
            </w:pPr>
            <w:r>
              <w:rPr>
                <w:rFonts w:ascii="Times New Roman"/>
                <w:b w:val="false"/>
                <w:i w:val="false"/>
                <w:color w:val="000000"/>
                <w:sz w:val="20"/>
              </w:rPr>
              <w:t>
</w:t>
            </w:r>
            <w:r>
              <w:rPr>
                <w:rFonts w:ascii="Times New Roman"/>
                <w:b w:val="false"/>
                <w:i w:val="false"/>
                <w:color w:val="000000"/>
                <w:sz w:val="20"/>
              </w:rPr>
              <w:t>от 30 до 40 баллов = 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от 40 до 50 баллов = 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от 50 до 60 баллов =3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от 60 до70 баллов = 4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С квалификационной категорией "педагог-эксперт"</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По содержанию: </w:t>
            </w:r>
          </w:p>
          <w:p>
            <w:pPr>
              <w:spacing w:after="20"/>
              <w:ind w:left="20"/>
              <w:jc w:val="both"/>
            </w:pPr>
            <w:r>
              <w:rPr>
                <w:rFonts w:ascii="Times New Roman"/>
                <w:b w:val="false"/>
                <w:i w:val="false"/>
                <w:color w:val="000000"/>
                <w:sz w:val="20"/>
              </w:rPr>
              <w:t>
</w:t>
            </w:r>
            <w:r>
              <w:rPr>
                <w:rFonts w:ascii="Times New Roman"/>
                <w:b w:val="false"/>
                <w:i w:val="false"/>
                <w:color w:val="000000"/>
                <w:sz w:val="20"/>
              </w:rPr>
              <w:t>от 50 до 60 баллов = 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от 60 до 70 баллов = 4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от 70 до 80 баллов =7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от 80 до90 баллов = 8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По методике и педагогике:</w:t>
            </w:r>
          </w:p>
          <w:p>
            <w:pPr>
              <w:spacing w:after="20"/>
              <w:ind w:left="20"/>
              <w:jc w:val="both"/>
            </w:pPr>
            <w:r>
              <w:rPr>
                <w:rFonts w:ascii="Times New Roman"/>
                <w:b w:val="false"/>
                <w:i w:val="false"/>
                <w:color w:val="000000"/>
                <w:sz w:val="20"/>
              </w:rPr>
              <w:t>
</w:t>
            </w:r>
            <w:r>
              <w:rPr>
                <w:rFonts w:ascii="Times New Roman"/>
                <w:b w:val="false"/>
                <w:i w:val="false"/>
                <w:color w:val="000000"/>
                <w:sz w:val="20"/>
              </w:rPr>
              <w:t>от 30 до 40 баллов = 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от 40 до 50 баллов = 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от 50 до 60 баллов = 4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от 60 до 70 баллов = 5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С квалификационной категорией "педагог-исследователь"</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По содержанию: </w:t>
            </w:r>
          </w:p>
          <w:p>
            <w:pPr>
              <w:spacing w:after="20"/>
              <w:ind w:left="20"/>
              <w:jc w:val="both"/>
            </w:pPr>
            <w:r>
              <w:rPr>
                <w:rFonts w:ascii="Times New Roman"/>
                <w:b w:val="false"/>
                <w:i w:val="false"/>
                <w:color w:val="000000"/>
                <w:sz w:val="20"/>
              </w:rPr>
              <w:t>
</w:t>
            </w:r>
            <w:r>
              <w:rPr>
                <w:rFonts w:ascii="Times New Roman"/>
                <w:b w:val="false"/>
                <w:i w:val="false"/>
                <w:color w:val="000000"/>
                <w:sz w:val="20"/>
              </w:rPr>
              <w:t>от 50 до 60 баллов = 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от 60 до 70 баллов = 5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от 70 до 80 баллов = 8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от 80 до90 баллов = 9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По методике и педагогике:</w:t>
            </w:r>
          </w:p>
          <w:p>
            <w:pPr>
              <w:spacing w:after="20"/>
              <w:ind w:left="20"/>
              <w:jc w:val="both"/>
            </w:pPr>
            <w:r>
              <w:rPr>
                <w:rFonts w:ascii="Times New Roman"/>
                <w:b w:val="false"/>
                <w:i w:val="false"/>
                <w:color w:val="000000"/>
                <w:sz w:val="20"/>
              </w:rPr>
              <w:t>
</w:t>
            </w:r>
            <w:r>
              <w:rPr>
                <w:rFonts w:ascii="Times New Roman"/>
                <w:b w:val="false"/>
                <w:i w:val="false"/>
                <w:color w:val="000000"/>
                <w:sz w:val="20"/>
              </w:rPr>
              <w:t>от 30 до 40 баллов = 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от 40 до 50 баллов = 4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от 50 до 60 баллов = 5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от 60 до70 баллов = 6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С квалификационной категорией "педагог-мастер"</w:t>
            </w:r>
          </w:p>
          <w:p>
            <w:pPr>
              <w:spacing w:after="20"/>
              <w:ind w:left="20"/>
              <w:jc w:val="both"/>
            </w:pPr>
            <w:r>
              <w:rPr>
                <w:rFonts w:ascii="Times New Roman"/>
                <w:b w:val="false"/>
                <w:i w:val="false"/>
                <w:color w:val="000000"/>
                <w:sz w:val="20"/>
              </w:rPr>
              <w:t>
= 10 баллов</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Квалификация/Категория. </w:t>
            </w:r>
          </w:p>
        </w:tc>
        <w:tc>
          <w:tcPr>
            <w:tcW w:w="72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Удостоверение, иной документ</w:t>
            </w:r>
          </w:p>
        </w:tc>
        <w:tc>
          <w:tcPr>
            <w:tcW w:w="3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92" w:id="274"/>
          <w:p>
            <w:pPr>
              <w:spacing w:after="20"/>
              <w:ind w:left="20"/>
              <w:jc w:val="both"/>
            </w:pPr>
            <w:r>
              <w:rPr>
                <w:rFonts w:ascii="Times New Roman"/>
                <w:b w:val="false"/>
                <w:i w:val="false"/>
                <w:color w:val="000000"/>
                <w:sz w:val="20"/>
              </w:rPr>
              <w:t>
2 категория = 1 балл</w:t>
            </w:r>
          </w:p>
          <w:bookmarkEnd w:id="274"/>
          <w:p>
            <w:pPr>
              <w:spacing w:after="20"/>
              <w:ind w:left="20"/>
              <w:jc w:val="both"/>
            </w:pPr>
            <w:r>
              <w:rPr>
                <w:rFonts w:ascii="Times New Roman"/>
                <w:b w:val="false"/>
                <w:i w:val="false"/>
                <w:color w:val="000000"/>
                <w:sz w:val="20"/>
              </w:rPr>
              <w:t>
</w:t>
            </w:r>
            <w:r>
              <w:rPr>
                <w:rFonts w:ascii="Times New Roman"/>
                <w:b w:val="false"/>
                <w:i w:val="false"/>
                <w:color w:val="000000"/>
                <w:sz w:val="20"/>
              </w:rPr>
              <w:t>1 категория = 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Высшая категория = 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Педагог-модератор = 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Педагог-эксперт = 5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Педагог-исследователь = 7 баллов</w:t>
            </w:r>
          </w:p>
          <w:p>
            <w:pPr>
              <w:spacing w:after="20"/>
              <w:ind w:left="20"/>
              <w:jc w:val="both"/>
            </w:pPr>
            <w:r>
              <w:rPr>
                <w:rFonts w:ascii="Times New Roman"/>
                <w:b w:val="false"/>
                <w:i w:val="false"/>
                <w:color w:val="000000"/>
                <w:sz w:val="20"/>
              </w:rPr>
              <w:t>
Педагог-мастер = 10 баллов</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Стаж педагогической деятельности</w:t>
            </w:r>
          </w:p>
        </w:tc>
        <w:tc>
          <w:tcPr>
            <w:tcW w:w="72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трудовая книжка/документ, заменяющий трудовую деятельность</w:t>
            </w:r>
          </w:p>
        </w:tc>
        <w:tc>
          <w:tcPr>
            <w:tcW w:w="3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98" w:id="275"/>
          <w:p>
            <w:pPr>
              <w:spacing w:after="20"/>
              <w:ind w:left="20"/>
              <w:jc w:val="both"/>
            </w:pPr>
            <w:r>
              <w:rPr>
                <w:rFonts w:ascii="Times New Roman"/>
                <w:b w:val="false"/>
                <w:i w:val="false"/>
                <w:color w:val="000000"/>
                <w:sz w:val="20"/>
              </w:rPr>
              <w:t>
от 1 до 3 лет = 1 балл</w:t>
            </w:r>
          </w:p>
          <w:bookmarkEnd w:id="275"/>
          <w:p>
            <w:pPr>
              <w:spacing w:after="20"/>
              <w:ind w:left="20"/>
              <w:jc w:val="both"/>
            </w:pPr>
            <w:r>
              <w:rPr>
                <w:rFonts w:ascii="Times New Roman"/>
                <w:b w:val="false"/>
                <w:i w:val="false"/>
                <w:color w:val="000000"/>
                <w:sz w:val="20"/>
              </w:rPr>
              <w:t>
</w:t>
            </w:r>
            <w:r>
              <w:rPr>
                <w:rFonts w:ascii="Times New Roman"/>
                <w:b w:val="false"/>
                <w:i w:val="false"/>
                <w:color w:val="000000"/>
                <w:sz w:val="20"/>
              </w:rPr>
              <w:t>от 3 до 5 лет = 1,5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от 5 до 10 лет = 2 балла</w:t>
            </w:r>
          </w:p>
          <w:p>
            <w:pPr>
              <w:spacing w:after="20"/>
              <w:ind w:left="20"/>
              <w:jc w:val="both"/>
            </w:pPr>
            <w:r>
              <w:rPr>
                <w:rFonts w:ascii="Times New Roman"/>
                <w:b w:val="false"/>
                <w:i w:val="false"/>
                <w:color w:val="000000"/>
                <w:sz w:val="20"/>
              </w:rPr>
              <w:t>
от 10 и более = 3 балла</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Опыт административной и методической деятельности </w:t>
            </w:r>
          </w:p>
        </w:tc>
        <w:tc>
          <w:tcPr>
            <w:tcW w:w="72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трудовая книжка/документ, заменяющий трудовую деятельность</w:t>
            </w:r>
          </w:p>
        </w:tc>
        <w:tc>
          <w:tcPr>
            <w:tcW w:w="3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01" w:id="276"/>
          <w:p>
            <w:pPr>
              <w:spacing w:after="20"/>
              <w:ind w:left="20"/>
              <w:jc w:val="both"/>
            </w:pPr>
            <w:r>
              <w:rPr>
                <w:rFonts w:ascii="Times New Roman"/>
                <w:b w:val="false"/>
                <w:i w:val="false"/>
                <w:color w:val="000000"/>
                <w:sz w:val="20"/>
              </w:rPr>
              <w:t xml:space="preserve">
методист = 1 балл </w:t>
            </w:r>
          </w:p>
          <w:bookmarkEnd w:id="276"/>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директора = 3 балла</w:t>
            </w:r>
          </w:p>
          <w:p>
            <w:pPr>
              <w:spacing w:after="20"/>
              <w:ind w:left="20"/>
              <w:jc w:val="both"/>
            </w:pPr>
            <w:r>
              <w:rPr>
                <w:rFonts w:ascii="Times New Roman"/>
                <w:b w:val="false"/>
                <w:i w:val="false"/>
                <w:color w:val="000000"/>
                <w:sz w:val="20"/>
              </w:rPr>
              <w:t>
директор = 5 баллов</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Для педагогов, впервые поступающих на работу </w:t>
            </w:r>
          </w:p>
        </w:tc>
        <w:tc>
          <w:tcPr>
            <w:tcW w:w="72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Приложение к диплому об образовании</w:t>
            </w:r>
          </w:p>
        </w:tc>
        <w:tc>
          <w:tcPr>
            <w:tcW w:w="3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03" w:id="277"/>
          <w:p>
            <w:pPr>
              <w:spacing w:after="20"/>
              <w:ind w:left="20"/>
              <w:jc w:val="both"/>
            </w:pPr>
            <w:r>
              <w:rPr>
                <w:rFonts w:ascii="Times New Roman"/>
                <w:b w:val="false"/>
                <w:i w:val="false"/>
                <w:color w:val="000000"/>
                <w:sz w:val="20"/>
              </w:rPr>
              <w:t>
Результаты педагогической/ профессиональной практики "отлично" = 1 балл</w:t>
            </w:r>
          </w:p>
          <w:bookmarkEnd w:id="277"/>
          <w:p>
            <w:pPr>
              <w:spacing w:after="20"/>
              <w:ind w:left="20"/>
              <w:jc w:val="both"/>
            </w:pPr>
            <w:r>
              <w:rPr>
                <w:rFonts w:ascii="Times New Roman"/>
                <w:b w:val="false"/>
                <w:i w:val="false"/>
                <w:color w:val="000000"/>
                <w:sz w:val="20"/>
              </w:rPr>
              <w:t>
"хорошо" = 0,5 балла</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Рекомендательное письмо с предыдущего места работы (при осуществлении трудовой деятельности)</w:t>
            </w:r>
          </w:p>
        </w:tc>
        <w:tc>
          <w:tcPr>
            <w:tcW w:w="72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письмо</w:t>
            </w:r>
          </w:p>
        </w:tc>
        <w:tc>
          <w:tcPr>
            <w:tcW w:w="3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04" w:id="278"/>
          <w:p>
            <w:pPr>
              <w:spacing w:after="20"/>
              <w:ind w:left="20"/>
              <w:jc w:val="both"/>
            </w:pPr>
            <w:r>
              <w:rPr>
                <w:rFonts w:ascii="Times New Roman"/>
                <w:b w:val="false"/>
                <w:i w:val="false"/>
                <w:color w:val="000000"/>
                <w:sz w:val="20"/>
              </w:rPr>
              <w:t>
Наличие положительного рекомендательного письма = 3 балла</w:t>
            </w:r>
          </w:p>
          <w:bookmarkEnd w:id="278"/>
          <w:p>
            <w:pPr>
              <w:spacing w:after="20"/>
              <w:ind w:left="20"/>
              <w:jc w:val="both"/>
            </w:pPr>
            <w:r>
              <w:rPr>
                <w:rFonts w:ascii="Times New Roman"/>
                <w:b w:val="false"/>
                <w:i w:val="false"/>
                <w:color w:val="000000"/>
                <w:sz w:val="20"/>
              </w:rPr>
              <w:t>
</w:t>
            </w:r>
            <w:r>
              <w:rPr>
                <w:rFonts w:ascii="Times New Roman"/>
                <w:b w:val="false"/>
                <w:i w:val="false"/>
                <w:color w:val="000000"/>
                <w:sz w:val="20"/>
              </w:rPr>
              <w:t>Отсутствие рекомендательного письма = минус 3 балла</w:t>
            </w:r>
          </w:p>
          <w:p>
            <w:pPr>
              <w:spacing w:after="20"/>
              <w:ind w:left="20"/>
              <w:jc w:val="both"/>
            </w:pPr>
            <w:r>
              <w:rPr>
                <w:rFonts w:ascii="Times New Roman"/>
                <w:b w:val="false"/>
                <w:i w:val="false"/>
                <w:color w:val="000000"/>
                <w:sz w:val="20"/>
              </w:rPr>
              <w:t>
Негативное рекомендательное письмо = минус 5 баллов</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 профессиональных достижений</w:t>
            </w:r>
          </w:p>
        </w:tc>
        <w:tc>
          <w:tcPr>
            <w:tcW w:w="72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06" w:id="279"/>
          <w:p>
            <w:pPr>
              <w:spacing w:after="20"/>
              <w:ind w:left="20"/>
              <w:jc w:val="both"/>
            </w:pPr>
            <w:r>
              <w:rPr>
                <w:rFonts w:ascii="Times New Roman"/>
                <w:b w:val="false"/>
                <w:i w:val="false"/>
                <w:color w:val="000000"/>
                <w:sz w:val="20"/>
              </w:rPr>
              <w:t>
- дипломы, грамоты победителей олимпиад и конкурсов, научных проектов обучающихся;</w:t>
            </w:r>
          </w:p>
          <w:bookmarkEnd w:id="279"/>
          <w:p>
            <w:pPr>
              <w:spacing w:after="20"/>
              <w:ind w:left="20"/>
              <w:jc w:val="both"/>
            </w:pPr>
            <w:r>
              <w:rPr>
                <w:rFonts w:ascii="Times New Roman"/>
                <w:b w:val="false"/>
                <w:i w:val="false"/>
                <w:color w:val="000000"/>
                <w:sz w:val="20"/>
              </w:rPr>
              <w:t>
</w:t>
            </w:r>
            <w:r>
              <w:rPr>
                <w:rFonts w:ascii="Times New Roman"/>
                <w:b w:val="false"/>
                <w:i w:val="false"/>
                <w:color w:val="000000"/>
                <w:sz w:val="20"/>
              </w:rPr>
              <w:t>- дипломы, грамоты победителей олимпиад и конкурсов учителя;</w:t>
            </w:r>
          </w:p>
          <w:p>
            <w:pPr>
              <w:spacing w:after="20"/>
              <w:ind w:left="20"/>
              <w:jc w:val="both"/>
            </w:pPr>
            <w:r>
              <w:rPr>
                <w:rFonts w:ascii="Times New Roman"/>
                <w:b w:val="false"/>
                <w:i w:val="false"/>
                <w:color w:val="000000"/>
                <w:sz w:val="20"/>
              </w:rPr>
              <w:t>
- государственная награда</w:t>
            </w:r>
          </w:p>
        </w:tc>
        <w:tc>
          <w:tcPr>
            <w:tcW w:w="3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08" w:id="280"/>
          <w:p>
            <w:pPr>
              <w:spacing w:after="20"/>
              <w:ind w:left="20"/>
              <w:jc w:val="both"/>
            </w:pPr>
            <w:r>
              <w:rPr>
                <w:rFonts w:ascii="Times New Roman"/>
                <w:b w:val="false"/>
                <w:i w:val="false"/>
                <w:color w:val="000000"/>
                <w:sz w:val="20"/>
              </w:rPr>
              <w:t>
призеры олимпиад и конкурсов = 0,5 балла</w:t>
            </w:r>
          </w:p>
          <w:bookmarkEnd w:id="280"/>
          <w:p>
            <w:pPr>
              <w:spacing w:after="20"/>
              <w:ind w:left="20"/>
              <w:jc w:val="both"/>
            </w:pPr>
            <w:r>
              <w:rPr>
                <w:rFonts w:ascii="Times New Roman"/>
                <w:b w:val="false"/>
                <w:i w:val="false"/>
                <w:color w:val="000000"/>
                <w:sz w:val="20"/>
              </w:rPr>
              <w:t>
</w:t>
            </w:r>
            <w:r>
              <w:rPr>
                <w:rFonts w:ascii="Times New Roman"/>
                <w:b w:val="false"/>
                <w:i w:val="false"/>
                <w:color w:val="000000"/>
                <w:sz w:val="20"/>
              </w:rPr>
              <w:t>научных проектов = 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призеры олимпиад и конкурсов = 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участник конкурса "Лучший педагог" = 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призер конкурса "Лучший педагог" = 5 баллов</w:t>
            </w:r>
          </w:p>
          <w:p>
            <w:pPr>
              <w:spacing w:after="20"/>
              <w:ind w:left="20"/>
              <w:jc w:val="both"/>
            </w:pPr>
            <w:r>
              <w:rPr>
                <w:rFonts w:ascii="Times New Roman"/>
                <w:b w:val="false"/>
                <w:i w:val="false"/>
                <w:color w:val="000000"/>
                <w:sz w:val="20"/>
              </w:rPr>
              <w:t>
обладатель медали "Қазақстан еңбек сіңірген ұстазы" = 10 баллов</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Методическая деятельность</w:t>
            </w:r>
          </w:p>
        </w:tc>
        <w:tc>
          <w:tcPr>
            <w:tcW w:w="72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-авторские работы и публикации</w:t>
            </w:r>
          </w:p>
        </w:tc>
        <w:tc>
          <w:tcPr>
            <w:tcW w:w="3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13" w:id="281"/>
          <w:p>
            <w:pPr>
              <w:spacing w:after="20"/>
              <w:ind w:left="20"/>
              <w:jc w:val="both"/>
            </w:pPr>
            <w:r>
              <w:rPr>
                <w:rFonts w:ascii="Times New Roman"/>
                <w:b w:val="false"/>
                <w:i w:val="false"/>
                <w:color w:val="000000"/>
                <w:sz w:val="20"/>
              </w:rPr>
              <w:t>
автор или соавтор учебников и (или) УМК, включенных в перечень МОН РК = 5 баллов</w:t>
            </w:r>
          </w:p>
          <w:bookmarkEnd w:id="281"/>
          <w:p>
            <w:pPr>
              <w:spacing w:after="20"/>
              <w:ind w:left="20"/>
              <w:jc w:val="both"/>
            </w:pPr>
            <w:r>
              <w:rPr>
                <w:rFonts w:ascii="Times New Roman"/>
                <w:b w:val="false"/>
                <w:i w:val="false"/>
                <w:color w:val="000000"/>
                <w:sz w:val="20"/>
              </w:rPr>
              <w:t>
</w:t>
            </w:r>
            <w:r>
              <w:rPr>
                <w:rFonts w:ascii="Times New Roman"/>
                <w:b w:val="false"/>
                <w:i w:val="false"/>
                <w:color w:val="000000"/>
                <w:sz w:val="20"/>
              </w:rPr>
              <w:t>автор или соавтор учебников и (или) УМК, включенных в перечень РУМС = 2 балла</w:t>
            </w:r>
          </w:p>
          <w:p>
            <w:pPr>
              <w:spacing w:after="20"/>
              <w:ind w:left="20"/>
              <w:jc w:val="both"/>
            </w:pPr>
            <w:r>
              <w:rPr>
                <w:rFonts w:ascii="Times New Roman"/>
                <w:b w:val="false"/>
                <w:i w:val="false"/>
                <w:color w:val="000000"/>
                <w:sz w:val="20"/>
              </w:rPr>
              <w:t>
наличие публикации по научно-исследовательской деятельности, включенный в перечень КОКСОН, Scopus = 3 балла</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Общественно-педагогическая деятельность</w:t>
            </w:r>
          </w:p>
        </w:tc>
        <w:tc>
          <w:tcPr>
            <w:tcW w:w="72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15" w:id="282"/>
          <w:p>
            <w:pPr>
              <w:spacing w:after="20"/>
              <w:ind w:left="20"/>
              <w:jc w:val="both"/>
            </w:pPr>
            <w:r>
              <w:rPr>
                <w:rFonts w:ascii="Times New Roman"/>
                <w:b w:val="false"/>
                <w:i w:val="false"/>
                <w:color w:val="000000"/>
                <w:sz w:val="20"/>
              </w:rPr>
              <w:t>
- лидерство</w:t>
            </w:r>
          </w:p>
          <w:bookmarkEnd w:id="282"/>
          <w:p>
            <w:pPr>
              <w:spacing w:after="20"/>
              <w:ind w:left="20"/>
              <w:jc w:val="both"/>
            </w:pPr>
            <w:r>
              <w:rPr>
                <w:rFonts w:ascii="Times New Roman"/>
                <w:b w:val="false"/>
                <w:i w:val="false"/>
                <w:color w:val="000000"/>
                <w:sz w:val="20"/>
              </w:rPr>
              <w:t>
- реализация полиязычия</w:t>
            </w:r>
          </w:p>
        </w:tc>
        <w:tc>
          <w:tcPr>
            <w:tcW w:w="3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16" w:id="283"/>
          <w:p>
            <w:pPr>
              <w:spacing w:after="20"/>
              <w:ind w:left="20"/>
              <w:jc w:val="both"/>
            </w:pPr>
            <w:r>
              <w:rPr>
                <w:rFonts w:ascii="Times New Roman"/>
                <w:b w:val="false"/>
                <w:i w:val="false"/>
                <w:color w:val="000000"/>
                <w:sz w:val="20"/>
              </w:rPr>
              <w:t>
наставник = 0,5 балла</w:t>
            </w:r>
          </w:p>
          <w:bookmarkEnd w:id="283"/>
          <w:p>
            <w:pPr>
              <w:spacing w:after="20"/>
              <w:ind w:left="20"/>
              <w:jc w:val="both"/>
            </w:pPr>
            <w:r>
              <w:rPr>
                <w:rFonts w:ascii="Times New Roman"/>
                <w:b w:val="false"/>
                <w:i w:val="false"/>
                <w:color w:val="000000"/>
                <w:sz w:val="20"/>
              </w:rPr>
              <w:t>
</w:t>
            </w:r>
            <w:r>
              <w:rPr>
                <w:rFonts w:ascii="Times New Roman"/>
                <w:b w:val="false"/>
                <w:i w:val="false"/>
                <w:color w:val="000000"/>
                <w:sz w:val="20"/>
              </w:rPr>
              <w:t>руководство МО = 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лидер профессионально-педагогического сообщества = 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преподавание на 2 языках, русский/казахский = 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иностранный/русский, иностранный/казахский) = 3 балла,</w:t>
            </w:r>
          </w:p>
          <w:p>
            <w:pPr>
              <w:spacing w:after="20"/>
              <w:ind w:left="20"/>
              <w:jc w:val="both"/>
            </w:pPr>
            <w:r>
              <w:rPr>
                <w:rFonts w:ascii="Times New Roman"/>
                <w:b w:val="false"/>
                <w:i w:val="false"/>
                <w:color w:val="000000"/>
                <w:sz w:val="20"/>
              </w:rPr>
              <w:t>
преподавание на 3 языках (казахский, русский, иностранный) = 5 баллов</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Курсовая подготовка</w:t>
            </w:r>
          </w:p>
        </w:tc>
        <w:tc>
          <w:tcPr>
            <w:tcW w:w="72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21" w:id="284"/>
          <w:p>
            <w:pPr>
              <w:spacing w:after="20"/>
              <w:ind w:left="20"/>
              <w:jc w:val="both"/>
            </w:pPr>
            <w:r>
              <w:rPr>
                <w:rFonts w:ascii="Times New Roman"/>
                <w:b w:val="false"/>
                <w:i w:val="false"/>
                <w:color w:val="000000"/>
                <w:sz w:val="20"/>
              </w:rPr>
              <w:t>
- сертификаты предметной подготовки;</w:t>
            </w:r>
          </w:p>
          <w:bookmarkEnd w:id="284"/>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сертификат на цифровую грамотность, </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КАЗТЕСТ, </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IELTS; </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TOEFL; </w:t>
            </w:r>
          </w:p>
          <w:p>
            <w:pPr>
              <w:spacing w:after="20"/>
              <w:ind w:left="20"/>
              <w:jc w:val="both"/>
            </w:pPr>
            <w:r>
              <w:rPr>
                <w:rFonts w:ascii="Times New Roman"/>
                <w:b w:val="false"/>
                <w:i w:val="false"/>
                <w:color w:val="000000"/>
                <w:sz w:val="20"/>
              </w:rPr>
              <w:t>
</w:t>
            </w:r>
            <w:r>
              <w:rPr>
                <w:rFonts w:ascii="Times New Roman"/>
                <w:b w:val="false"/>
                <w:i w:val="false"/>
                <w:color w:val="000000"/>
                <w:sz w:val="20"/>
              </w:rPr>
              <w:t>DELF;</w:t>
            </w:r>
          </w:p>
          <w:p>
            <w:pPr>
              <w:spacing w:after="20"/>
              <w:ind w:left="20"/>
              <w:jc w:val="both"/>
            </w:pPr>
            <w:r>
              <w:rPr>
                <w:rFonts w:ascii="Times New Roman"/>
                <w:b w:val="false"/>
                <w:i w:val="false"/>
                <w:color w:val="000000"/>
                <w:sz w:val="20"/>
              </w:rPr>
              <w:t xml:space="preserve">
Goethe Zertifikat, обучение по программам "Основы программирования в Python", "Обучение работе с Microsoft" </w:t>
            </w:r>
          </w:p>
        </w:tc>
        <w:tc>
          <w:tcPr>
            <w:tcW w:w="3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27" w:id="285"/>
          <w:p>
            <w:pPr>
              <w:spacing w:after="20"/>
              <w:ind w:left="20"/>
              <w:jc w:val="both"/>
            </w:pPr>
            <w:r>
              <w:rPr>
                <w:rFonts w:ascii="Times New Roman"/>
                <w:b w:val="false"/>
                <w:i w:val="false"/>
                <w:color w:val="000000"/>
                <w:sz w:val="20"/>
              </w:rPr>
              <w:t>
курсы ЦПМ НИШ, "Өрлеу"</w:t>
            </w:r>
          </w:p>
          <w:bookmarkEnd w:id="285"/>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 0,5 балла</w:t>
            </w:r>
          </w:p>
          <w:p>
            <w:pPr>
              <w:spacing w:after="20"/>
              <w:ind w:left="20"/>
              <w:jc w:val="both"/>
            </w:pPr>
            <w:r>
              <w:rPr>
                <w:rFonts w:ascii="Times New Roman"/>
                <w:b w:val="false"/>
                <w:i w:val="false"/>
                <w:color w:val="000000"/>
                <w:sz w:val="20"/>
              </w:rPr>
              <w:t>
курсы = 0,5 балла (каждый отдельно)</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Максимальный балл – 83</w:t>
            </w:r>
          </w:p>
        </w:tc>
      </w:tr>
    </w:tbl>
    <w:p>
      <w:pPr>
        <w:spacing w:after="0"/>
        <w:ind w:left="0"/>
        <w:jc w:val="left"/>
      </w:pP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